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9F36BC" w14:textId="2EBB3ED8" w:rsidR="007166CE" w:rsidRDefault="0027528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066A787" wp14:editId="7F7EB49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203B704" w14:textId="77777777" w:rsidR="007166CE" w:rsidRDefault="007166CE" w:rsidP="007166CE">
      <w:pPr>
        <w:pStyle w:val="berschrift1"/>
      </w:pPr>
      <w:r>
        <w:br w:type="page"/>
      </w:r>
      <w:r>
        <w:lastRenderedPageBreak/>
        <w:t>Vorwort</w:t>
      </w:r>
    </w:p>
    <w:p w14:paraId="439103C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D4B7FCE" w14:textId="77777777" w:rsidR="007E1779" w:rsidRDefault="008D7463" w:rsidP="007166CE">
      <w:r>
        <w:t xml:space="preserve">Dieses Jahr hat uns allen eine Menge abverlangt – doch Gott hat uns hindurchgetragen. </w:t>
      </w:r>
    </w:p>
    <w:p w14:paraId="4472BB6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08B6543" w14:textId="77777777" w:rsidR="007E1779" w:rsidRDefault="007E1779" w:rsidP="007166CE">
      <w:r>
        <w:t>Vielleicht hat aber auch der eine oder die andere Lust, mitzumachen und neue Bücher zu erstellen – sprecht mich einfach an.</w:t>
      </w:r>
    </w:p>
    <w:p w14:paraId="7EB879D4" w14:textId="77777777" w:rsidR="007166CE" w:rsidRDefault="007166CE" w:rsidP="007166CE">
      <w:r>
        <w:t>Euch allen wünsche ich Gottes reichen Segen und dass Ihr für Euch interessante Texte hier findet. Für Anregungen bin ich immer dankbar.</w:t>
      </w:r>
    </w:p>
    <w:p w14:paraId="0626A697" w14:textId="77777777" w:rsidR="007166CE" w:rsidRDefault="007166CE" w:rsidP="007166CE">
      <w:r>
        <w:t>Gruß &amp; Segen,</w:t>
      </w:r>
    </w:p>
    <w:p w14:paraId="13D1B584" w14:textId="77777777" w:rsidR="007166CE" w:rsidRDefault="007166CE" w:rsidP="007166CE">
      <w:r>
        <w:t>Andreas</w:t>
      </w:r>
    </w:p>
    <w:p w14:paraId="6F2D477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9A0FA8F" w14:textId="77777777" w:rsidR="003F3825" w:rsidRDefault="003F3825" w:rsidP="003F3825">
      <w:pPr>
        <w:pStyle w:val="berschrift1"/>
        <w:rPr>
          <w:sz w:val="48"/>
        </w:rPr>
      </w:pPr>
      <w:r>
        <w:t xml:space="preserve">Ain Sermon geprediget vom </w:t>
      </w:r>
      <w:proofErr w:type="spellStart"/>
      <w:r>
        <w:t>Pawren</w:t>
      </w:r>
      <w:proofErr w:type="spellEnd"/>
      <w:r>
        <w:t xml:space="preserve"> zu </w:t>
      </w:r>
      <w:proofErr w:type="spellStart"/>
      <w:r>
        <w:t>Werdt</w:t>
      </w:r>
      <w:proofErr w:type="spellEnd"/>
      <w:r>
        <w:t xml:space="preserve"> bey </w:t>
      </w:r>
      <w:proofErr w:type="spellStart"/>
      <w:r>
        <w:t>Nürmberg</w:t>
      </w:r>
      <w:proofErr w:type="spellEnd"/>
      <w:r>
        <w:t xml:space="preserve"> am Sontag vor </w:t>
      </w:r>
      <w:proofErr w:type="spellStart"/>
      <w:r>
        <w:t>Faßnacht</w:t>
      </w:r>
      <w:proofErr w:type="spellEnd"/>
      <w:r>
        <w:t xml:space="preserve"> von dem freyen willen des </w:t>
      </w:r>
      <w:proofErr w:type="spellStart"/>
      <w:r>
        <w:t>menschen</w:t>
      </w:r>
      <w:proofErr w:type="spellEnd"/>
      <w:r>
        <w:t xml:space="preserve"> auch von </w:t>
      </w:r>
      <w:proofErr w:type="spellStart"/>
      <w:r>
        <w:t>anruffung</w:t>
      </w:r>
      <w:proofErr w:type="spellEnd"/>
      <w:r>
        <w:t xml:space="preserve"> der </w:t>
      </w:r>
      <w:proofErr w:type="spellStart"/>
      <w:r>
        <w:t>hailigen</w:t>
      </w:r>
      <w:proofErr w:type="spellEnd"/>
    </w:p>
    <w:p w14:paraId="1FB90FAD" w14:textId="77777777" w:rsidR="003F3825" w:rsidRDefault="003F3825" w:rsidP="003F3825">
      <w:pPr>
        <w:pStyle w:val="StandardWeb"/>
      </w:pPr>
      <w:proofErr w:type="spellStart"/>
      <w:r>
        <w:t>Seidmal</w:t>
      </w:r>
      <w:proofErr w:type="spellEnd"/>
      <w:r>
        <w:t xml:space="preserve"> alle ding geschehen nach </w:t>
      </w:r>
      <w:proofErr w:type="spellStart"/>
      <w:r>
        <w:t>götlicher</w:t>
      </w:r>
      <w:proofErr w:type="spellEnd"/>
      <w:r>
        <w:t xml:space="preserve"> </w:t>
      </w:r>
      <w:proofErr w:type="spellStart"/>
      <w:r>
        <w:t>fürsehung</w:t>
      </w:r>
      <w:proofErr w:type="spellEnd"/>
      <w:r>
        <w:t xml:space="preserve"> / mag </w:t>
      </w:r>
      <w:proofErr w:type="spellStart"/>
      <w:r>
        <w:t>nit</w:t>
      </w:r>
      <w:proofErr w:type="spellEnd"/>
      <w:r>
        <w:t xml:space="preserve"> sein </w:t>
      </w:r>
      <w:proofErr w:type="spellStart"/>
      <w:r>
        <w:t>freyhait</w:t>
      </w:r>
      <w:proofErr w:type="spellEnd"/>
      <w:r>
        <w:t xml:space="preserve"> des </w:t>
      </w:r>
      <w:proofErr w:type="spellStart"/>
      <w:r>
        <w:t>menschen</w:t>
      </w:r>
      <w:proofErr w:type="spellEnd"/>
      <w:r>
        <w:t xml:space="preserve"> hie auf erden / weder im guten noch im bösen / als wir biß hieher </w:t>
      </w:r>
      <w:proofErr w:type="spellStart"/>
      <w:r>
        <w:t>gemain</w:t>
      </w:r>
      <w:proofErr w:type="spellEnd"/>
      <w:r>
        <w:t xml:space="preserve"> haben / und noch etlich </w:t>
      </w:r>
      <w:proofErr w:type="spellStart"/>
      <w:r>
        <w:t>thund</w:t>
      </w:r>
      <w:proofErr w:type="spellEnd"/>
      <w:r>
        <w:t xml:space="preserve"> / und liessen sich </w:t>
      </w:r>
      <w:proofErr w:type="spellStart"/>
      <w:r>
        <w:t>ee</w:t>
      </w:r>
      <w:proofErr w:type="spellEnd"/>
      <w:r>
        <w:t xml:space="preserve"> </w:t>
      </w:r>
      <w:proofErr w:type="spellStart"/>
      <w:r>
        <w:t>darauff</w:t>
      </w:r>
      <w:proofErr w:type="spellEnd"/>
      <w:r>
        <w:t xml:space="preserve"> </w:t>
      </w:r>
      <w:proofErr w:type="spellStart"/>
      <w:r>
        <w:t>erwirgen</w:t>
      </w:r>
      <w:proofErr w:type="spellEnd"/>
      <w:r>
        <w:t xml:space="preserve"> / dann </w:t>
      </w:r>
      <w:proofErr w:type="spellStart"/>
      <w:r>
        <w:t>sy</w:t>
      </w:r>
      <w:proofErr w:type="spellEnd"/>
      <w:r>
        <w:t xml:space="preserve"> anderst glaubten / das noch </w:t>
      </w:r>
      <w:proofErr w:type="spellStart"/>
      <w:r>
        <w:t>nit</w:t>
      </w:r>
      <w:proofErr w:type="spellEnd"/>
      <w:r>
        <w:t xml:space="preserve"> ist / das </w:t>
      </w:r>
      <w:proofErr w:type="spellStart"/>
      <w:r>
        <w:t>wil</w:t>
      </w:r>
      <w:proofErr w:type="spellEnd"/>
      <w:r>
        <w:t xml:space="preserve"> ich klärlich </w:t>
      </w:r>
      <w:proofErr w:type="spellStart"/>
      <w:r>
        <w:t>auß</w:t>
      </w:r>
      <w:proofErr w:type="spellEnd"/>
      <w:r>
        <w:t xml:space="preserve"> der </w:t>
      </w:r>
      <w:proofErr w:type="spellStart"/>
      <w:r>
        <w:t>schrifft</w:t>
      </w:r>
      <w:proofErr w:type="spellEnd"/>
      <w:r>
        <w:t xml:space="preserve"> beweisen. Wißt </w:t>
      </w:r>
      <w:proofErr w:type="spellStart"/>
      <w:r>
        <w:t>ir</w:t>
      </w:r>
      <w:proofErr w:type="spellEnd"/>
      <w:r>
        <w:t xml:space="preserve"> </w:t>
      </w:r>
      <w:proofErr w:type="spellStart"/>
      <w:r>
        <w:t>nit</w:t>
      </w:r>
      <w:proofErr w:type="spellEnd"/>
      <w:r>
        <w:t xml:space="preserve"> was </w:t>
      </w:r>
      <w:proofErr w:type="spellStart"/>
      <w:r>
        <w:t>geschriben</w:t>
      </w:r>
      <w:proofErr w:type="spellEnd"/>
      <w:r>
        <w:t xml:space="preserve"> </w:t>
      </w:r>
      <w:proofErr w:type="spellStart"/>
      <w:r>
        <w:t>steet</w:t>
      </w:r>
      <w:proofErr w:type="spellEnd"/>
      <w:r>
        <w:t xml:space="preserve"> </w:t>
      </w:r>
      <w:proofErr w:type="spellStart"/>
      <w:r>
        <w:t>Prover</w:t>
      </w:r>
      <w:proofErr w:type="spellEnd"/>
      <w:r>
        <w:t xml:space="preserve">. am xx. Cap. Die gang des </w:t>
      </w:r>
      <w:proofErr w:type="spellStart"/>
      <w:r>
        <w:t>manns</w:t>
      </w:r>
      <w:proofErr w:type="spellEnd"/>
      <w:r>
        <w:t xml:space="preserve"> werden geschickt von dem </w:t>
      </w:r>
      <w:proofErr w:type="spellStart"/>
      <w:r>
        <w:t>herrn</w:t>
      </w:r>
      <w:proofErr w:type="spellEnd"/>
      <w:r>
        <w:t xml:space="preserve"> / wann welcher </w:t>
      </w:r>
      <w:proofErr w:type="spellStart"/>
      <w:r>
        <w:t>mensch</w:t>
      </w:r>
      <w:proofErr w:type="spellEnd"/>
      <w:r>
        <w:t xml:space="preserve"> mag </w:t>
      </w:r>
      <w:proofErr w:type="spellStart"/>
      <w:r>
        <w:t>vernemen</w:t>
      </w:r>
      <w:proofErr w:type="spellEnd"/>
      <w:r>
        <w:t xml:space="preserve"> seine weg. u. Paul. zu den Philip. am andern. </w:t>
      </w:r>
      <w:proofErr w:type="spellStart"/>
      <w:r>
        <w:t>Got</w:t>
      </w:r>
      <w:proofErr w:type="spellEnd"/>
      <w:r>
        <w:t xml:space="preserve"> ist der in </w:t>
      </w:r>
      <w:proofErr w:type="spellStart"/>
      <w:r>
        <w:t>eüch</w:t>
      </w:r>
      <w:proofErr w:type="spellEnd"/>
      <w:r>
        <w:t xml:space="preserve"> </w:t>
      </w:r>
      <w:proofErr w:type="spellStart"/>
      <w:r>
        <w:t>wircket</w:t>
      </w:r>
      <w:proofErr w:type="spellEnd"/>
      <w:r>
        <w:t xml:space="preserve"> / </w:t>
      </w:r>
      <w:proofErr w:type="spellStart"/>
      <w:r>
        <w:t>bayde</w:t>
      </w:r>
      <w:proofErr w:type="spellEnd"/>
      <w:r>
        <w:t xml:space="preserve"> / das wollen und das thun / darum das er </w:t>
      </w:r>
      <w:proofErr w:type="spellStart"/>
      <w:r>
        <w:t>ain</w:t>
      </w:r>
      <w:proofErr w:type="spellEnd"/>
      <w:r>
        <w:t xml:space="preserve"> </w:t>
      </w:r>
      <w:proofErr w:type="spellStart"/>
      <w:r>
        <w:t>wolgefallen</w:t>
      </w:r>
      <w:proofErr w:type="spellEnd"/>
      <w:r>
        <w:t xml:space="preserve"> an euch hat. Ephes. I. </w:t>
      </w:r>
      <w:proofErr w:type="spellStart"/>
      <w:r>
        <w:t>Got</w:t>
      </w:r>
      <w:proofErr w:type="spellEnd"/>
      <w:r>
        <w:t xml:space="preserve"> </w:t>
      </w:r>
      <w:proofErr w:type="spellStart"/>
      <w:r>
        <w:t>wirckt</w:t>
      </w:r>
      <w:proofErr w:type="spellEnd"/>
      <w:r>
        <w:t xml:space="preserve"> alle ding nach dem rat seins willens. Und am xvi. </w:t>
      </w:r>
      <w:proofErr w:type="spellStart"/>
      <w:r>
        <w:t>cap</w:t>
      </w:r>
      <w:proofErr w:type="spellEnd"/>
      <w:r>
        <w:t xml:space="preserve">. im buch der Sprüch. </w:t>
      </w:r>
      <w:proofErr w:type="spellStart"/>
      <w:r>
        <w:t>Nempt</w:t>
      </w:r>
      <w:proofErr w:type="spellEnd"/>
      <w:r>
        <w:t xml:space="preserve"> war </w:t>
      </w:r>
      <w:proofErr w:type="spellStart"/>
      <w:r>
        <w:t>nit</w:t>
      </w:r>
      <w:proofErr w:type="spellEnd"/>
      <w:r>
        <w:t xml:space="preserve"> zugleich / als der </w:t>
      </w:r>
      <w:proofErr w:type="spellStart"/>
      <w:r>
        <w:t>mensch</w:t>
      </w:r>
      <w:proofErr w:type="spellEnd"/>
      <w:r>
        <w:t xml:space="preserve"> </w:t>
      </w:r>
      <w:proofErr w:type="spellStart"/>
      <w:r>
        <w:t>gedenckt</w:t>
      </w:r>
      <w:proofErr w:type="spellEnd"/>
      <w:r>
        <w:t xml:space="preserve"> / das er also seine wog </w:t>
      </w:r>
      <w:proofErr w:type="spellStart"/>
      <w:r>
        <w:t>volbringe</w:t>
      </w:r>
      <w:proofErr w:type="spellEnd"/>
      <w:r>
        <w:t xml:space="preserve"> / sonder wie es </w:t>
      </w:r>
      <w:proofErr w:type="spellStart"/>
      <w:r>
        <w:t>Got</w:t>
      </w:r>
      <w:proofErr w:type="spellEnd"/>
      <w:r>
        <w:t xml:space="preserve"> verordnet / also </w:t>
      </w:r>
      <w:proofErr w:type="spellStart"/>
      <w:r>
        <w:t>wirt</w:t>
      </w:r>
      <w:proofErr w:type="spellEnd"/>
      <w:r>
        <w:t xml:space="preserve"> es geschehen </w:t>
      </w:r>
      <w:proofErr w:type="spellStart"/>
      <w:r>
        <w:t>Hiere</w:t>
      </w:r>
      <w:proofErr w:type="spellEnd"/>
      <w:r>
        <w:t xml:space="preserve">. am x. </w:t>
      </w:r>
      <w:proofErr w:type="spellStart"/>
      <w:r>
        <w:t>cap</w:t>
      </w:r>
      <w:proofErr w:type="spellEnd"/>
      <w:r>
        <w:t xml:space="preserve">. Herr ich </w:t>
      </w:r>
      <w:proofErr w:type="spellStart"/>
      <w:r>
        <w:t>waiß</w:t>
      </w:r>
      <w:proofErr w:type="spellEnd"/>
      <w:r>
        <w:t xml:space="preserve"> das </w:t>
      </w:r>
      <w:proofErr w:type="spellStart"/>
      <w:r>
        <w:t>nit</w:t>
      </w:r>
      <w:proofErr w:type="spellEnd"/>
      <w:r>
        <w:t xml:space="preserve"> ist des </w:t>
      </w:r>
      <w:proofErr w:type="spellStart"/>
      <w:r>
        <w:t>menschen</w:t>
      </w:r>
      <w:proofErr w:type="spellEnd"/>
      <w:r>
        <w:t xml:space="preserve"> sein weg / noch ist im </w:t>
      </w:r>
      <w:proofErr w:type="spellStart"/>
      <w:r>
        <w:t>gwalt</w:t>
      </w:r>
      <w:proofErr w:type="spellEnd"/>
      <w:r>
        <w:t xml:space="preserve"> des </w:t>
      </w:r>
      <w:proofErr w:type="spellStart"/>
      <w:r>
        <w:t>mannes</w:t>
      </w:r>
      <w:proofErr w:type="spellEnd"/>
      <w:r>
        <w:t xml:space="preserve"> / das er </w:t>
      </w:r>
      <w:proofErr w:type="spellStart"/>
      <w:r>
        <w:t>layt</w:t>
      </w:r>
      <w:proofErr w:type="spellEnd"/>
      <w:r>
        <w:t xml:space="preserve"> seine gang und </w:t>
      </w:r>
      <w:proofErr w:type="spellStart"/>
      <w:r>
        <w:t>gee</w:t>
      </w:r>
      <w:proofErr w:type="spellEnd"/>
      <w:r>
        <w:t xml:space="preserve">. Darum der Prophet David zu </w:t>
      </w:r>
      <w:proofErr w:type="spellStart"/>
      <w:r>
        <w:t>Got</w:t>
      </w:r>
      <w:proofErr w:type="spellEnd"/>
      <w:r>
        <w:t xml:space="preserve"> </w:t>
      </w:r>
      <w:proofErr w:type="spellStart"/>
      <w:r>
        <w:t>schreyet</w:t>
      </w:r>
      <w:proofErr w:type="spellEnd"/>
      <w:r>
        <w:t xml:space="preserve"> / und bitt Psal. xvi. Herr laß meine gang in deinen steig / </w:t>
      </w:r>
      <w:proofErr w:type="spellStart"/>
      <w:r>
        <w:t>auff</w:t>
      </w:r>
      <w:proofErr w:type="spellEnd"/>
      <w:r>
        <w:t xml:space="preserve"> das meine </w:t>
      </w:r>
      <w:proofErr w:type="spellStart"/>
      <w:r>
        <w:t>fußstapfen</w:t>
      </w:r>
      <w:proofErr w:type="spellEnd"/>
      <w:r>
        <w:t xml:space="preserve"> </w:t>
      </w:r>
      <w:proofErr w:type="spellStart"/>
      <w:r>
        <w:t>nit</w:t>
      </w:r>
      <w:proofErr w:type="spellEnd"/>
      <w:r>
        <w:t xml:space="preserve"> werden bewegt. Was mag doch </w:t>
      </w:r>
      <w:proofErr w:type="spellStart"/>
      <w:r>
        <w:t>klärlicher</w:t>
      </w:r>
      <w:proofErr w:type="spellEnd"/>
      <w:r>
        <w:t xml:space="preserve"> gesprochen werden wider unsern freyen willen: so die weg nichts </w:t>
      </w:r>
      <w:proofErr w:type="spellStart"/>
      <w:r>
        <w:t>seind</w:t>
      </w:r>
      <w:proofErr w:type="spellEnd"/>
      <w:r>
        <w:t xml:space="preserve"> / noch der gang in der </w:t>
      </w:r>
      <w:proofErr w:type="spellStart"/>
      <w:r>
        <w:t>gwalt</w:t>
      </w:r>
      <w:proofErr w:type="spellEnd"/>
      <w:r>
        <w:t xml:space="preserve"> des </w:t>
      </w:r>
      <w:proofErr w:type="spellStart"/>
      <w:r>
        <w:t>menschen</w:t>
      </w:r>
      <w:proofErr w:type="spellEnd"/>
      <w:r>
        <w:t xml:space="preserve"> / wie </w:t>
      </w:r>
      <w:proofErr w:type="spellStart"/>
      <w:r>
        <w:t>seind</w:t>
      </w:r>
      <w:proofErr w:type="spellEnd"/>
      <w:r>
        <w:t xml:space="preserve"> dann die weg des Herrn in der </w:t>
      </w:r>
      <w:proofErr w:type="spellStart"/>
      <w:r>
        <w:t>gwalt</w:t>
      </w:r>
      <w:proofErr w:type="spellEnd"/>
      <w:r>
        <w:t xml:space="preserve"> des </w:t>
      </w:r>
      <w:proofErr w:type="spellStart"/>
      <w:r>
        <w:t>menschen</w:t>
      </w:r>
      <w:proofErr w:type="spellEnd"/>
      <w:r>
        <w:t xml:space="preserve"> / wie </w:t>
      </w:r>
      <w:proofErr w:type="spellStart"/>
      <w:r>
        <w:t>kan</w:t>
      </w:r>
      <w:proofErr w:type="spellEnd"/>
      <w:r>
        <w:t xml:space="preserve"> sich der </w:t>
      </w:r>
      <w:proofErr w:type="spellStart"/>
      <w:r>
        <w:t>mensch</w:t>
      </w:r>
      <w:proofErr w:type="spellEnd"/>
      <w:r>
        <w:t xml:space="preserve"> zu gutem </w:t>
      </w:r>
      <w:proofErr w:type="spellStart"/>
      <w:r>
        <w:t>keren</w:t>
      </w:r>
      <w:proofErr w:type="spellEnd"/>
      <w:r>
        <w:t xml:space="preserve"> / so doch </w:t>
      </w:r>
      <w:proofErr w:type="spellStart"/>
      <w:r>
        <w:t>nit</w:t>
      </w:r>
      <w:proofErr w:type="spellEnd"/>
      <w:r>
        <w:t xml:space="preserve"> in seiner </w:t>
      </w:r>
      <w:proofErr w:type="spellStart"/>
      <w:r>
        <w:t>gwalt</w:t>
      </w:r>
      <w:proofErr w:type="spellEnd"/>
      <w:r>
        <w:t xml:space="preserve"> ist das </w:t>
      </w:r>
      <w:proofErr w:type="spellStart"/>
      <w:r>
        <w:t>böß</w:t>
      </w:r>
      <w:proofErr w:type="spellEnd"/>
      <w:r>
        <w:t xml:space="preserve"> zu thun / dann </w:t>
      </w:r>
      <w:proofErr w:type="spellStart"/>
      <w:r>
        <w:t>got</w:t>
      </w:r>
      <w:proofErr w:type="spellEnd"/>
      <w:r>
        <w:t xml:space="preserve"> der </w:t>
      </w:r>
      <w:proofErr w:type="spellStart"/>
      <w:r>
        <w:t>wirckt</w:t>
      </w:r>
      <w:proofErr w:type="spellEnd"/>
      <w:r>
        <w:t xml:space="preserve"> das </w:t>
      </w:r>
      <w:proofErr w:type="spellStart"/>
      <w:r>
        <w:t>böß</w:t>
      </w:r>
      <w:proofErr w:type="spellEnd"/>
      <w:r>
        <w:t xml:space="preserve"> auch im </w:t>
      </w:r>
      <w:proofErr w:type="spellStart"/>
      <w:r>
        <w:t>gotlosen</w:t>
      </w:r>
      <w:proofErr w:type="spellEnd"/>
      <w:r>
        <w:t xml:space="preserve"> </w:t>
      </w:r>
      <w:proofErr w:type="spellStart"/>
      <w:r>
        <w:t>menschen</w:t>
      </w:r>
      <w:proofErr w:type="spellEnd"/>
      <w:r>
        <w:t xml:space="preserve"> / als klärlich </w:t>
      </w:r>
      <w:proofErr w:type="spellStart"/>
      <w:r>
        <w:t>geschriben</w:t>
      </w:r>
      <w:proofErr w:type="spellEnd"/>
      <w:r>
        <w:t xml:space="preserve"> </w:t>
      </w:r>
      <w:proofErr w:type="spellStart"/>
      <w:r>
        <w:t>steet</w:t>
      </w:r>
      <w:proofErr w:type="spellEnd"/>
      <w:r>
        <w:t xml:space="preserve"> am xvi. </w:t>
      </w:r>
      <w:proofErr w:type="spellStart"/>
      <w:r>
        <w:t>cap</w:t>
      </w:r>
      <w:proofErr w:type="spellEnd"/>
      <w:r>
        <w:t xml:space="preserve">. im buch der Sprüch. Der </w:t>
      </w:r>
      <w:proofErr w:type="spellStart"/>
      <w:r>
        <w:t>herr</w:t>
      </w:r>
      <w:proofErr w:type="spellEnd"/>
      <w:r>
        <w:t xml:space="preserve"> </w:t>
      </w:r>
      <w:proofErr w:type="spellStart"/>
      <w:r>
        <w:t>wircket</w:t>
      </w:r>
      <w:proofErr w:type="spellEnd"/>
      <w:r>
        <w:t xml:space="preserve"> alle ding nach seinem willen / auch den </w:t>
      </w:r>
      <w:proofErr w:type="spellStart"/>
      <w:r>
        <w:t>gotlosen</w:t>
      </w:r>
      <w:proofErr w:type="spellEnd"/>
      <w:r>
        <w:t xml:space="preserve"> zum tag des bösen. Auch </w:t>
      </w:r>
      <w:proofErr w:type="spellStart"/>
      <w:r>
        <w:t>zun</w:t>
      </w:r>
      <w:proofErr w:type="spellEnd"/>
      <w:r>
        <w:t xml:space="preserve"> Röm. am vii. Wir wissen das das </w:t>
      </w:r>
      <w:proofErr w:type="spellStart"/>
      <w:r>
        <w:t>gsetz</w:t>
      </w:r>
      <w:proofErr w:type="spellEnd"/>
      <w:r>
        <w:t xml:space="preserve"> </w:t>
      </w:r>
      <w:proofErr w:type="spellStart"/>
      <w:r>
        <w:t>gaistlich</w:t>
      </w:r>
      <w:proofErr w:type="spellEnd"/>
      <w:r>
        <w:t xml:space="preserve"> ist / ich bin aber </w:t>
      </w:r>
      <w:proofErr w:type="spellStart"/>
      <w:r>
        <w:t>flaischlich</w:t>
      </w:r>
      <w:proofErr w:type="spellEnd"/>
      <w:r>
        <w:t xml:space="preserve"> / </w:t>
      </w:r>
      <w:proofErr w:type="spellStart"/>
      <w:r>
        <w:t>under</w:t>
      </w:r>
      <w:proofErr w:type="spellEnd"/>
      <w:r>
        <w:t xml:space="preserve"> die </w:t>
      </w:r>
      <w:proofErr w:type="spellStart"/>
      <w:r>
        <w:t>sünd</w:t>
      </w:r>
      <w:proofErr w:type="spellEnd"/>
      <w:r>
        <w:t xml:space="preserve"> </w:t>
      </w:r>
      <w:proofErr w:type="spellStart"/>
      <w:r>
        <w:t>verkaufft</w:t>
      </w:r>
      <w:proofErr w:type="spellEnd"/>
      <w:r>
        <w:t xml:space="preserve"> / dann ich </w:t>
      </w:r>
      <w:proofErr w:type="spellStart"/>
      <w:r>
        <w:t>waiß</w:t>
      </w:r>
      <w:proofErr w:type="spellEnd"/>
      <w:r>
        <w:t xml:space="preserve"> </w:t>
      </w:r>
      <w:proofErr w:type="spellStart"/>
      <w:r>
        <w:t>nit</w:t>
      </w:r>
      <w:proofErr w:type="spellEnd"/>
      <w:r>
        <w:t xml:space="preserve"> was ich thu / dann ich thu </w:t>
      </w:r>
      <w:proofErr w:type="spellStart"/>
      <w:r>
        <w:t>nit</w:t>
      </w:r>
      <w:proofErr w:type="spellEnd"/>
      <w:r>
        <w:t xml:space="preserve"> was ich </w:t>
      </w:r>
      <w:proofErr w:type="spellStart"/>
      <w:r>
        <w:t>wil</w:t>
      </w:r>
      <w:proofErr w:type="spellEnd"/>
      <w:r>
        <w:t xml:space="preserve"> / sonder das ich </w:t>
      </w:r>
      <w:proofErr w:type="spellStart"/>
      <w:r>
        <w:t>haß</w:t>
      </w:r>
      <w:proofErr w:type="spellEnd"/>
      <w:r>
        <w:t xml:space="preserve"> das thu ich / und bald hernach. Ich </w:t>
      </w:r>
      <w:proofErr w:type="spellStart"/>
      <w:r>
        <w:t>waiß</w:t>
      </w:r>
      <w:proofErr w:type="spellEnd"/>
      <w:r>
        <w:t xml:space="preserve"> / das in mir ist / das ist / in meinem </w:t>
      </w:r>
      <w:proofErr w:type="spellStart"/>
      <w:r>
        <w:t>flaisch</w:t>
      </w:r>
      <w:proofErr w:type="spellEnd"/>
      <w:r>
        <w:t xml:space="preserve"> </w:t>
      </w:r>
      <w:proofErr w:type="spellStart"/>
      <w:r>
        <w:t>wonet</w:t>
      </w:r>
      <w:proofErr w:type="spellEnd"/>
      <w:r>
        <w:t xml:space="preserve"> nichts guts / den willen hab ich </w:t>
      </w:r>
      <w:proofErr w:type="spellStart"/>
      <w:r>
        <w:t>wol</w:t>
      </w:r>
      <w:proofErr w:type="spellEnd"/>
      <w:r>
        <w:t xml:space="preserve"> / aber </w:t>
      </w:r>
      <w:proofErr w:type="spellStart"/>
      <w:r>
        <w:t>volbringen</w:t>
      </w:r>
      <w:proofErr w:type="spellEnd"/>
      <w:r>
        <w:t xml:space="preserve"> das gut hab ich </w:t>
      </w:r>
      <w:proofErr w:type="spellStart"/>
      <w:r>
        <w:t>nit</w:t>
      </w:r>
      <w:proofErr w:type="spellEnd"/>
      <w:r>
        <w:t xml:space="preserve"> / dann das gut das ich will / thu ich </w:t>
      </w:r>
      <w:proofErr w:type="spellStart"/>
      <w:r>
        <w:t>nit</w:t>
      </w:r>
      <w:proofErr w:type="spellEnd"/>
      <w:r>
        <w:t xml:space="preserve"> / sonder das </w:t>
      </w:r>
      <w:proofErr w:type="spellStart"/>
      <w:r>
        <w:t>böß</w:t>
      </w:r>
      <w:proofErr w:type="spellEnd"/>
      <w:r>
        <w:t xml:space="preserve"> / das ich </w:t>
      </w:r>
      <w:proofErr w:type="spellStart"/>
      <w:r>
        <w:t>nit</w:t>
      </w:r>
      <w:proofErr w:type="spellEnd"/>
      <w:r>
        <w:t xml:space="preserve"> will / das thu ich. Und hernach bald spricht er abermal. Ich hab </w:t>
      </w:r>
      <w:proofErr w:type="spellStart"/>
      <w:r>
        <w:t>lust</w:t>
      </w:r>
      <w:proofErr w:type="spellEnd"/>
      <w:r>
        <w:t xml:space="preserve"> an </w:t>
      </w:r>
      <w:proofErr w:type="spellStart"/>
      <w:r>
        <w:t>Gotes</w:t>
      </w:r>
      <w:proofErr w:type="spellEnd"/>
      <w:r>
        <w:t xml:space="preserve"> </w:t>
      </w:r>
      <w:proofErr w:type="spellStart"/>
      <w:r>
        <w:t>gesetz</w:t>
      </w:r>
      <w:proofErr w:type="spellEnd"/>
      <w:r>
        <w:t xml:space="preserve"> nach dem innwendigen </w:t>
      </w:r>
      <w:proofErr w:type="spellStart"/>
      <w:r>
        <w:t>menschen</w:t>
      </w:r>
      <w:proofErr w:type="spellEnd"/>
      <w:r>
        <w:t xml:space="preserve"> / ich </w:t>
      </w:r>
      <w:proofErr w:type="spellStart"/>
      <w:r>
        <w:t>sihe</w:t>
      </w:r>
      <w:proofErr w:type="spellEnd"/>
      <w:r>
        <w:t xml:space="preserve"> aber </w:t>
      </w:r>
      <w:proofErr w:type="spellStart"/>
      <w:r>
        <w:t>ain</w:t>
      </w:r>
      <w:proofErr w:type="spellEnd"/>
      <w:r>
        <w:t xml:space="preserve"> ander </w:t>
      </w:r>
      <w:proofErr w:type="spellStart"/>
      <w:r>
        <w:t>gesetz</w:t>
      </w:r>
      <w:proofErr w:type="spellEnd"/>
      <w:r>
        <w:t xml:space="preserve"> in meinen </w:t>
      </w:r>
      <w:proofErr w:type="spellStart"/>
      <w:r>
        <w:t>glidern</w:t>
      </w:r>
      <w:proofErr w:type="spellEnd"/>
      <w:r>
        <w:t xml:space="preserve"> / das da wider streitet dem Gesetz in meinem </w:t>
      </w:r>
      <w:proofErr w:type="spellStart"/>
      <w:r>
        <w:t>gemüt</w:t>
      </w:r>
      <w:proofErr w:type="spellEnd"/>
      <w:r>
        <w:t xml:space="preserve"> / und mich gefangen </w:t>
      </w:r>
      <w:proofErr w:type="spellStart"/>
      <w:r>
        <w:t>nympt</w:t>
      </w:r>
      <w:proofErr w:type="spellEnd"/>
      <w:r>
        <w:t xml:space="preserve"> in der </w:t>
      </w:r>
      <w:proofErr w:type="spellStart"/>
      <w:r>
        <w:t>sündern</w:t>
      </w:r>
      <w:proofErr w:type="spellEnd"/>
      <w:r>
        <w:t xml:space="preserve"> </w:t>
      </w:r>
      <w:proofErr w:type="spellStart"/>
      <w:r>
        <w:t>gesetz</w:t>
      </w:r>
      <w:proofErr w:type="spellEnd"/>
      <w:r>
        <w:t xml:space="preserve"> / welches ist in meinen </w:t>
      </w:r>
      <w:proofErr w:type="spellStart"/>
      <w:r>
        <w:t>glidern</w:t>
      </w:r>
      <w:proofErr w:type="spellEnd"/>
      <w:r>
        <w:t xml:space="preserve">. Ich </w:t>
      </w:r>
      <w:proofErr w:type="spellStart"/>
      <w:r>
        <w:t>ellender</w:t>
      </w:r>
      <w:proofErr w:type="spellEnd"/>
      <w:r>
        <w:t xml:space="preserve"> </w:t>
      </w:r>
      <w:proofErr w:type="spellStart"/>
      <w:r>
        <w:t>mensch</w:t>
      </w:r>
      <w:proofErr w:type="spellEnd"/>
      <w:r>
        <w:t xml:space="preserve"> / wer </w:t>
      </w:r>
      <w:proofErr w:type="spellStart"/>
      <w:r>
        <w:t>wirdt</w:t>
      </w:r>
      <w:proofErr w:type="spellEnd"/>
      <w:r>
        <w:t xml:space="preserve"> mich erlösen von dem leib </w:t>
      </w:r>
      <w:proofErr w:type="spellStart"/>
      <w:r>
        <w:t>dises</w:t>
      </w:r>
      <w:proofErr w:type="spellEnd"/>
      <w:r>
        <w:t xml:space="preserve"> </w:t>
      </w:r>
      <w:proofErr w:type="spellStart"/>
      <w:r>
        <w:t>tods</w:t>
      </w:r>
      <w:proofErr w:type="spellEnd"/>
      <w:r>
        <w:t xml:space="preserve">. Ich </w:t>
      </w:r>
      <w:proofErr w:type="spellStart"/>
      <w:r>
        <w:t>dancke</w:t>
      </w:r>
      <w:proofErr w:type="spellEnd"/>
      <w:r>
        <w:t xml:space="preserve"> </w:t>
      </w:r>
      <w:proofErr w:type="spellStart"/>
      <w:r>
        <w:t>Got</w:t>
      </w:r>
      <w:proofErr w:type="spellEnd"/>
      <w:r>
        <w:t xml:space="preserve"> durch Jesum Christum unsern </w:t>
      </w:r>
      <w:proofErr w:type="spellStart"/>
      <w:r>
        <w:t>herren</w:t>
      </w:r>
      <w:proofErr w:type="spellEnd"/>
      <w:r>
        <w:t xml:space="preserve">. i. Corinth. xii. Es </w:t>
      </w:r>
      <w:proofErr w:type="spellStart"/>
      <w:r>
        <w:t>seind</w:t>
      </w:r>
      <w:proofErr w:type="spellEnd"/>
      <w:r>
        <w:t xml:space="preserve"> </w:t>
      </w:r>
      <w:proofErr w:type="spellStart"/>
      <w:r>
        <w:t>manigerlay</w:t>
      </w:r>
      <w:proofErr w:type="spellEnd"/>
      <w:r>
        <w:t xml:space="preserve"> gaben / aber es ist </w:t>
      </w:r>
      <w:proofErr w:type="spellStart"/>
      <w:r>
        <w:t>ain</w:t>
      </w:r>
      <w:proofErr w:type="spellEnd"/>
      <w:r>
        <w:t xml:space="preserve"> </w:t>
      </w:r>
      <w:proofErr w:type="spellStart"/>
      <w:r>
        <w:t>gayst</w:t>
      </w:r>
      <w:proofErr w:type="spellEnd"/>
      <w:r>
        <w:t xml:space="preserve"> / und es </w:t>
      </w:r>
      <w:proofErr w:type="spellStart"/>
      <w:r>
        <w:t>seind</w:t>
      </w:r>
      <w:proofErr w:type="spellEnd"/>
      <w:r>
        <w:t xml:space="preserve"> </w:t>
      </w:r>
      <w:proofErr w:type="spellStart"/>
      <w:r>
        <w:t>menigerlay</w:t>
      </w:r>
      <w:proofErr w:type="spellEnd"/>
      <w:r>
        <w:t xml:space="preserve"> </w:t>
      </w:r>
      <w:proofErr w:type="spellStart"/>
      <w:r>
        <w:t>ämpter</w:t>
      </w:r>
      <w:proofErr w:type="spellEnd"/>
      <w:r>
        <w:t xml:space="preserve"> / aber es ist </w:t>
      </w:r>
      <w:proofErr w:type="spellStart"/>
      <w:r>
        <w:t>ain</w:t>
      </w:r>
      <w:proofErr w:type="spellEnd"/>
      <w:r>
        <w:t xml:space="preserve"> </w:t>
      </w:r>
      <w:proofErr w:type="spellStart"/>
      <w:r>
        <w:t>herr</w:t>
      </w:r>
      <w:proofErr w:type="spellEnd"/>
      <w:r>
        <w:t xml:space="preserve"> / und es </w:t>
      </w:r>
      <w:proofErr w:type="spellStart"/>
      <w:r>
        <w:t>seind</w:t>
      </w:r>
      <w:proofErr w:type="spellEnd"/>
      <w:r>
        <w:t xml:space="preserve"> </w:t>
      </w:r>
      <w:proofErr w:type="spellStart"/>
      <w:r>
        <w:t>manigerlay</w:t>
      </w:r>
      <w:proofErr w:type="spellEnd"/>
      <w:r>
        <w:t xml:space="preserve"> </w:t>
      </w:r>
      <w:proofErr w:type="spellStart"/>
      <w:r>
        <w:t>krefften</w:t>
      </w:r>
      <w:proofErr w:type="spellEnd"/>
      <w:r>
        <w:t xml:space="preserve"> / und es ist nur </w:t>
      </w:r>
      <w:proofErr w:type="spellStart"/>
      <w:r>
        <w:t>ain</w:t>
      </w:r>
      <w:proofErr w:type="spellEnd"/>
      <w:r>
        <w:t xml:space="preserve"> </w:t>
      </w:r>
      <w:proofErr w:type="spellStart"/>
      <w:r>
        <w:t>got</w:t>
      </w:r>
      <w:proofErr w:type="spellEnd"/>
      <w:r>
        <w:t xml:space="preserve"> / der da </w:t>
      </w:r>
      <w:proofErr w:type="spellStart"/>
      <w:r>
        <w:t>wircket</w:t>
      </w:r>
      <w:proofErr w:type="spellEnd"/>
      <w:r>
        <w:t xml:space="preserve"> </w:t>
      </w:r>
      <w:proofErr w:type="spellStart"/>
      <w:r>
        <w:t>allerlay</w:t>
      </w:r>
      <w:proofErr w:type="spellEnd"/>
      <w:r>
        <w:t xml:space="preserve"> in </w:t>
      </w:r>
      <w:proofErr w:type="spellStart"/>
      <w:r>
        <w:t>yederman</w:t>
      </w:r>
      <w:proofErr w:type="spellEnd"/>
      <w:r>
        <w:t xml:space="preserve">. In </w:t>
      </w:r>
      <w:proofErr w:type="spellStart"/>
      <w:r>
        <w:t>ainem</w:t>
      </w:r>
      <w:proofErr w:type="spellEnd"/>
      <w:r>
        <w:t xml:space="preserve"> </w:t>
      </w:r>
      <w:proofErr w:type="spellStart"/>
      <w:r>
        <w:t>yegklichem</w:t>
      </w:r>
      <w:proofErr w:type="spellEnd"/>
      <w:r>
        <w:t xml:space="preserve"> </w:t>
      </w:r>
      <w:proofErr w:type="spellStart"/>
      <w:r>
        <w:t>erzaigen</w:t>
      </w:r>
      <w:proofErr w:type="spellEnd"/>
      <w:r>
        <w:t xml:space="preserve"> sich die gaben des </w:t>
      </w:r>
      <w:proofErr w:type="spellStart"/>
      <w:r>
        <w:t>gaists</w:t>
      </w:r>
      <w:proofErr w:type="spellEnd"/>
      <w:r>
        <w:t xml:space="preserve"> zu </w:t>
      </w:r>
      <w:proofErr w:type="spellStart"/>
      <w:r>
        <w:t>gemainem</w:t>
      </w:r>
      <w:proofErr w:type="spellEnd"/>
      <w:r>
        <w:t xml:space="preserve"> nutz. In der ii. </w:t>
      </w:r>
      <w:proofErr w:type="spellStart"/>
      <w:r>
        <w:t>Epist</w:t>
      </w:r>
      <w:proofErr w:type="spellEnd"/>
      <w:r>
        <w:t xml:space="preserve">. </w:t>
      </w:r>
      <w:proofErr w:type="spellStart"/>
      <w:r>
        <w:t>Corin</w:t>
      </w:r>
      <w:proofErr w:type="spellEnd"/>
      <w:r>
        <w:t xml:space="preserve">. am </w:t>
      </w:r>
      <w:proofErr w:type="spellStart"/>
      <w:r>
        <w:t>iii.</w:t>
      </w:r>
      <w:proofErr w:type="spellEnd"/>
      <w:r>
        <w:t xml:space="preserve"> </w:t>
      </w:r>
      <w:proofErr w:type="spellStart"/>
      <w:r>
        <w:t>cap</w:t>
      </w:r>
      <w:proofErr w:type="spellEnd"/>
      <w:r>
        <w:t xml:space="preserve">. Wir </w:t>
      </w:r>
      <w:proofErr w:type="spellStart"/>
      <w:r>
        <w:t>seind</w:t>
      </w:r>
      <w:proofErr w:type="spellEnd"/>
      <w:r>
        <w:t xml:space="preserve"> </w:t>
      </w:r>
      <w:proofErr w:type="spellStart"/>
      <w:r>
        <w:t>nit</w:t>
      </w:r>
      <w:proofErr w:type="spellEnd"/>
      <w:r>
        <w:t xml:space="preserve"> </w:t>
      </w:r>
      <w:proofErr w:type="spellStart"/>
      <w:r>
        <w:t>dauglich</w:t>
      </w:r>
      <w:proofErr w:type="spellEnd"/>
      <w:r>
        <w:t xml:space="preserve"> von uns </w:t>
      </w:r>
      <w:proofErr w:type="spellStart"/>
      <w:r>
        <w:t>selbs</w:t>
      </w:r>
      <w:proofErr w:type="spellEnd"/>
      <w:r>
        <w:t xml:space="preserve"> etwas </w:t>
      </w:r>
      <w:proofErr w:type="spellStart"/>
      <w:r>
        <w:t>zugedencken</w:t>
      </w:r>
      <w:proofErr w:type="spellEnd"/>
      <w:r>
        <w:t xml:space="preserve"> / als von uns </w:t>
      </w:r>
      <w:proofErr w:type="spellStart"/>
      <w:r>
        <w:t>selbs</w:t>
      </w:r>
      <w:proofErr w:type="spellEnd"/>
      <w:r>
        <w:t xml:space="preserve"> / sonder das wir etwas thuen / ist von </w:t>
      </w:r>
      <w:proofErr w:type="spellStart"/>
      <w:r>
        <w:t>got</w:t>
      </w:r>
      <w:proofErr w:type="spellEnd"/>
      <w:r>
        <w:t xml:space="preserve">. Auch zu den Gal. am v. </w:t>
      </w:r>
      <w:proofErr w:type="spellStart"/>
      <w:r>
        <w:t>cap</w:t>
      </w:r>
      <w:proofErr w:type="spellEnd"/>
      <w:r>
        <w:t xml:space="preserve">. spricht der </w:t>
      </w:r>
      <w:proofErr w:type="spellStart"/>
      <w:r>
        <w:t>hailig</w:t>
      </w:r>
      <w:proofErr w:type="spellEnd"/>
      <w:r>
        <w:t xml:space="preserve"> Paulus. Das </w:t>
      </w:r>
      <w:proofErr w:type="spellStart"/>
      <w:r>
        <w:t>flaisch</w:t>
      </w:r>
      <w:proofErr w:type="spellEnd"/>
      <w:r>
        <w:t xml:space="preserve"> </w:t>
      </w:r>
      <w:proofErr w:type="spellStart"/>
      <w:r>
        <w:t>gelustet</w:t>
      </w:r>
      <w:proofErr w:type="spellEnd"/>
      <w:r>
        <w:t xml:space="preserve"> wider den </w:t>
      </w:r>
      <w:proofErr w:type="spellStart"/>
      <w:r>
        <w:t>gaist</w:t>
      </w:r>
      <w:proofErr w:type="spellEnd"/>
      <w:r>
        <w:t xml:space="preserve"> / und den </w:t>
      </w:r>
      <w:proofErr w:type="spellStart"/>
      <w:r>
        <w:t>gaist</w:t>
      </w:r>
      <w:proofErr w:type="spellEnd"/>
      <w:r>
        <w:t xml:space="preserve"> </w:t>
      </w:r>
      <w:proofErr w:type="spellStart"/>
      <w:r>
        <w:t>gelustet</w:t>
      </w:r>
      <w:proofErr w:type="spellEnd"/>
      <w:r>
        <w:t xml:space="preserve"> wider das </w:t>
      </w:r>
      <w:proofErr w:type="spellStart"/>
      <w:r>
        <w:t>flaisch</w:t>
      </w:r>
      <w:proofErr w:type="spellEnd"/>
      <w:r>
        <w:t xml:space="preserve"> / die selbigen </w:t>
      </w:r>
      <w:proofErr w:type="spellStart"/>
      <w:r>
        <w:t>seind</w:t>
      </w:r>
      <w:proofErr w:type="spellEnd"/>
      <w:r>
        <w:t xml:space="preserve"> </w:t>
      </w:r>
      <w:proofErr w:type="spellStart"/>
      <w:r>
        <w:t>widerainander</w:t>
      </w:r>
      <w:proofErr w:type="spellEnd"/>
      <w:r>
        <w:t xml:space="preserve"> / das </w:t>
      </w:r>
      <w:proofErr w:type="spellStart"/>
      <w:r>
        <w:t>ir</w:t>
      </w:r>
      <w:proofErr w:type="spellEnd"/>
      <w:r>
        <w:t xml:space="preserve"> </w:t>
      </w:r>
      <w:proofErr w:type="spellStart"/>
      <w:r>
        <w:t>nit</w:t>
      </w:r>
      <w:proofErr w:type="spellEnd"/>
      <w:r>
        <w:t xml:space="preserve"> </w:t>
      </w:r>
      <w:proofErr w:type="spellStart"/>
      <w:r>
        <w:t>thund</w:t>
      </w:r>
      <w:proofErr w:type="spellEnd"/>
      <w:r>
        <w:t xml:space="preserve"> was </w:t>
      </w:r>
      <w:proofErr w:type="spellStart"/>
      <w:r>
        <w:t>ir</w:t>
      </w:r>
      <w:proofErr w:type="spellEnd"/>
      <w:r>
        <w:t xml:space="preserve"> wollen. Auch sagt </w:t>
      </w:r>
      <w:proofErr w:type="spellStart"/>
      <w:r>
        <w:t>Got</w:t>
      </w:r>
      <w:proofErr w:type="spellEnd"/>
      <w:r>
        <w:t xml:space="preserve"> durch den Propheten </w:t>
      </w:r>
      <w:proofErr w:type="spellStart"/>
      <w:r>
        <w:t>Ezechieles</w:t>
      </w:r>
      <w:proofErr w:type="spellEnd"/>
      <w:r>
        <w:t xml:space="preserve"> am xxxvi. und am xi. Ich wird wachen das </w:t>
      </w:r>
      <w:proofErr w:type="spellStart"/>
      <w:r>
        <w:t>ir</w:t>
      </w:r>
      <w:proofErr w:type="spellEnd"/>
      <w:r>
        <w:t xml:space="preserve"> wandelt in meinen </w:t>
      </w:r>
      <w:proofErr w:type="spellStart"/>
      <w:r>
        <w:t>gebotten</w:t>
      </w:r>
      <w:proofErr w:type="spellEnd"/>
      <w:r>
        <w:t xml:space="preserve"> / und haltet meine </w:t>
      </w:r>
      <w:proofErr w:type="spellStart"/>
      <w:r>
        <w:t>urtail</w:t>
      </w:r>
      <w:proofErr w:type="spellEnd"/>
      <w:r>
        <w:t xml:space="preserve">. </w:t>
      </w:r>
      <w:proofErr w:type="spellStart"/>
      <w:r>
        <w:t>Matthei</w:t>
      </w:r>
      <w:proofErr w:type="spellEnd"/>
      <w:r>
        <w:t xml:space="preserve"> x. </w:t>
      </w:r>
      <w:proofErr w:type="spellStart"/>
      <w:r>
        <w:t>Kaufft</w:t>
      </w:r>
      <w:proofErr w:type="spellEnd"/>
      <w:r>
        <w:t xml:space="preserve"> man </w:t>
      </w:r>
      <w:proofErr w:type="spellStart"/>
      <w:r>
        <w:t>nit</w:t>
      </w:r>
      <w:proofErr w:type="spellEnd"/>
      <w:r>
        <w:t xml:space="preserve"> </w:t>
      </w:r>
      <w:proofErr w:type="spellStart"/>
      <w:r>
        <w:t>zwen</w:t>
      </w:r>
      <w:proofErr w:type="spellEnd"/>
      <w:r>
        <w:t xml:space="preserve"> Spatzen </w:t>
      </w:r>
      <w:proofErr w:type="spellStart"/>
      <w:r>
        <w:t>umb</w:t>
      </w:r>
      <w:proofErr w:type="spellEnd"/>
      <w:r>
        <w:t xml:space="preserve"> </w:t>
      </w:r>
      <w:proofErr w:type="spellStart"/>
      <w:r>
        <w:t>ainen</w:t>
      </w:r>
      <w:proofErr w:type="spellEnd"/>
      <w:r>
        <w:t xml:space="preserve"> </w:t>
      </w:r>
      <w:proofErr w:type="spellStart"/>
      <w:r>
        <w:t>pfenning</w:t>
      </w:r>
      <w:proofErr w:type="spellEnd"/>
      <w:r>
        <w:t xml:space="preserve"> / noch </w:t>
      </w:r>
      <w:proofErr w:type="spellStart"/>
      <w:r>
        <w:t>felt</w:t>
      </w:r>
      <w:proofErr w:type="spellEnd"/>
      <w:r>
        <w:t xml:space="preserve"> der selbigen </w:t>
      </w:r>
      <w:proofErr w:type="spellStart"/>
      <w:r>
        <w:t>kainer</w:t>
      </w:r>
      <w:proofErr w:type="spellEnd"/>
      <w:r>
        <w:t xml:space="preserve"> </w:t>
      </w:r>
      <w:proofErr w:type="spellStart"/>
      <w:r>
        <w:t>auff</w:t>
      </w:r>
      <w:proofErr w:type="spellEnd"/>
      <w:r>
        <w:t xml:space="preserve"> die erden on </w:t>
      </w:r>
      <w:proofErr w:type="spellStart"/>
      <w:r>
        <w:t>ewern</w:t>
      </w:r>
      <w:proofErr w:type="spellEnd"/>
      <w:r>
        <w:t xml:space="preserve"> </w:t>
      </w:r>
      <w:proofErr w:type="spellStart"/>
      <w:r>
        <w:t>vater</w:t>
      </w:r>
      <w:proofErr w:type="spellEnd"/>
      <w:r>
        <w:t xml:space="preserve">. Nun aber </w:t>
      </w:r>
      <w:proofErr w:type="spellStart"/>
      <w:r>
        <w:t>seind</w:t>
      </w:r>
      <w:proofErr w:type="spellEnd"/>
      <w:r>
        <w:t xml:space="preserve"> auch </w:t>
      </w:r>
      <w:proofErr w:type="spellStart"/>
      <w:r>
        <w:t>ewere</w:t>
      </w:r>
      <w:proofErr w:type="spellEnd"/>
      <w:r>
        <w:t xml:space="preserve"> har </w:t>
      </w:r>
      <w:proofErr w:type="spellStart"/>
      <w:r>
        <w:t>auff</w:t>
      </w:r>
      <w:proofErr w:type="spellEnd"/>
      <w:r>
        <w:t xml:space="preserve"> dem </w:t>
      </w:r>
      <w:proofErr w:type="spellStart"/>
      <w:r>
        <w:t>haupte</w:t>
      </w:r>
      <w:proofErr w:type="spellEnd"/>
      <w:r>
        <w:t xml:space="preserve"> alle </w:t>
      </w:r>
      <w:proofErr w:type="spellStart"/>
      <w:r>
        <w:t>gezelt</w:t>
      </w:r>
      <w:proofErr w:type="spellEnd"/>
      <w:r>
        <w:t xml:space="preserve"> / darum </w:t>
      </w:r>
      <w:proofErr w:type="spellStart"/>
      <w:r>
        <w:t>förchtet</w:t>
      </w:r>
      <w:proofErr w:type="spellEnd"/>
      <w:r>
        <w:t xml:space="preserve"> </w:t>
      </w:r>
      <w:proofErr w:type="spellStart"/>
      <w:r>
        <w:t>eüch</w:t>
      </w:r>
      <w:proofErr w:type="spellEnd"/>
      <w:r>
        <w:t xml:space="preserve"> </w:t>
      </w:r>
      <w:proofErr w:type="spellStart"/>
      <w:r>
        <w:t>nit</w:t>
      </w:r>
      <w:proofErr w:type="spellEnd"/>
      <w:r>
        <w:t xml:space="preserve"> / </w:t>
      </w:r>
      <w:proofErr w:type="spellStart"/>
      <w:r>
        <w:t>ir</w:t>
      </w:r>
      <w:proofErr w:type="spellEnd"/>
      <w:r>
        <w:t xml:space="preserve"> </w:t>
      </w:r>
      <w:proofErr w:type="spellStart"/>
      <w:r>
        <w:t>seind</w:t>
      </w:r>
      <w:proofErr w:type="spellEnd"/>
      <w:r>
        <w:t xml:space="preserve"> besser dann </w:t>
      </w:r>
      <w:proofErr w:type="spellStart"/>
      <w:r>
        <w:t>vil</w:t>
      </w:r>
      <w:proofErr w:type="spellEnd"/>
      <w:r>
        <w:t xml:space="preserve"> spaten. Joan. am xvi. Gleich wie die </w:t>
      </w:r>
      <w:proofErr w:type="spellStart"/>
      <w:r>
        <w:t>reb</w:t>
      </w:r>
      <w:proofErr w:type="spellEnd"/>
      <w:r>
        <w:t xml:space="preserve"> </w:t>
      </w:r>
      <w:proofErr w:type="spellStart"/>
      <w:r>
        <w:t>kan</w:t>
      </w:r>
      <w:proofErr w:type="spellEnd"/>
      <w:r>
        <w:t xml:space="preserve"> </w:t>
      </w:r>
      <w:proofErr w:type="spellStart"/>
      <w:r>
        <w:t>nit</w:t>
      </w:r>
      <w:proofErr w:type="spellEnd"/>
      <w:r>
        <w:t xml:space="preserve"> </w:t>
      </w:r>
      <w:proofErr w:type="spellStart"/>
      <w:r>
        <w:t>frucht</w:t>
      </w:r>
      <w:proofErr w:type="spellEnd"/>
      <w:r>
        <w:t xml:space="preserve"> bringen von </w:t>
      </w:r>
      <w:proofErr w:type="spellStart"/>
      <w:r>
        <w:t>ir</w:t>
      </w:r>
      <w:proofErr w:type="spellEnd"/>
      <w:r>
        <w:t xml:space="preserve"> </w:t>
      </w:r>
      <w:proofErr w:type="spellStart"/>
      <w:r>
        <w:t>selbs</w:t>
      </w:r>
      <w:proofErr w:type="spellEnd"/>
      <w:r>
        <w:t xml:space="preserve"> / </w:t>
      </w:r>
      <w:proofErr w:type="spellStart"/>
      <w:r>
        <w:t>sy</w:t>
      </w:r>
      <w:proofErr w:type="spellEnd"/>
      <w:r>
        <w:t xml:space="preserve"> bleib dann am </w:t>
      </w:r>
      <w:proofErr w:type="spellStart"/>
      <w:r>
        <w:t>weinstock</w:t>
      </w:r>
      <w:proofErr w:type="spellEnd"/>
      <w:r>
        <w:t xml:space="preserve"> / also auch </w:t>
      </w:r>
      <w:proofErr w:type="spellStart"/>
      <w:r>
        <w:t>ir</w:t>
      </w:r>
      <w:proofErr w:type="spellEnd"/>
      <w:r>
        <w:t xml:space="preserve"> </w:t>
      </w:r>
      <w:proofErr w:type="spellStart"/>
      <w:r>
        <w:t>nit</w:t>
      </w:r>
      <w:proofErr w:type="spellEnd"/>
      <w:r>
        <w:t xml:space="preserve"> / </w:t>
      </w:r>
      <w:proofErr w:type="spellStart"/>
      <w:r>
        <w:t>ir</w:t>
      </w:r>
      <w:proofErr w:type="spellEnd"/>
      <w:r>
        <w:t xml:space="preserve"> </w:t>
      </w:r>
      <w:proofErr w:type="spellStart"/>
      <w:r>
        <w:t>pleiben</w:t>
      </w:r>
      <w:proofErr w:type="spellEnd"/>
      <w:r>
        <w:t xml:space="preserve"> dann in mir. Ich bin der </w:t>
      </w:r>
      <w:proofErr w:type="spellStart"/>
      <w:r>
        <w:t>weinstock</w:t>
      </w:r>
      <w:proofErr w:type="spellEnd"/>
      <w:r>
        <w:t xml:space="preserve"> / </w:t>
      </w:r>
      <w:proofErr w:type="spellStart"/>
      <w:r>
        <w:t>ir</w:t>
      </w:r>
      <w:proofErr w:type="spellEnd"/>
      <w:r>
        <w:t xml:space="preserve"> </w:t>
      </w:r>
      <w:proofErr w:type="spellStart"/>
      <w:r>
        <w:t>seyt</w:t>
      </w:r>
      <w:proofErr w:type="spellEnd"/>
      <w:r>
        <w:t xml:space="preserve"> die </w:t>
      </w:r>
      <w:proofErr w:type="spellStart"/>
      <w:r>
        <w:t>reben</w:t>
      </w:r>
      <w:proofErr w:type="spellEnd"/>
      <w:r>
        <w:t xml:space="preserve"> / wer in mir </w:t>
      </w:r>
      <w:proofErr w:type="spellStart"/>
      <w:r>
        <w:t>pleibt</w:t>
      </w:r>
      <w:proofErr w:type="spellEnd"/>
      <w:r>
        <w:t xml:space="preserve"> / und ich in im / der </w:t>
      </w:r>
      <w:proofErr w:type="spellStart"/>
      <w:r>
        <w:t>pringt</w:t>
      </w:r>
      <w:proofErr w:type="spellEnd"/>
      <w:r>
        <w:t xml:space="preserve"> </w:t>
      </w:r>
      <w:proofErr w:type="spellStart"/>
      <w:r>
        <w:t>vil</w:t>
      </w:r>
      <w:proofErr w:type="spellEnd"/>
      <w:r>
        <w:t xml:space="preserve"> </w:t>
      </w:r>
      <w:proofErr w:type="spellStart"/>
      <w:r>
        <w:t>frücht</w:t>
      </w:r>
      <w:proofErr w:type="spellEnd"/>
      <w:r>
        <w:t xml:space="preserve"> / dann on mich </w:t>
      </w:r>
      <w:proofErr w:type="spellStart"/>
      <w:r>
        <w:t>kündt</w:t>
      </w:r>
      <w:proofErr w:type="spellEnd"/>
      <w:r>
        <w:t xml:space="preserve"> </w:t>
      </w:r>
      <w:proofErr w:type="spellStart"/>
      <w:r>
        <w:t>jr</w:t>
      </w:r>
      <w:proofErr w:type="spellEnd"/>
      <w:r>
        <w:t xml:space="preserve"> nichts thun. Luce. x. und </w:t>
      </w:r>
      <w:proofErr w:type="spellStart"/>
      <w:r>
        <w:t>Matthei</w:t>
      </w:r>
      <w:proofErr w:type="spellEnd"/>
      <w:r>
        <w:t xml:space="preserve">. xi. Es ist mir alles übergeben von meinem </w:t>
      </w:r>
      <w:proofErr w:type="spellStart"/>
      <w:r>
        <w:t>vatter</w:t>
      </w:r>
      <w:proofErr w:type="spellEnd"/>
      <w:r>
        <w:t xml:space="preserve"> / und </w:t>
      </w:r>
      <w:proofErr w:type="spellStart"/>
      <w:r>
        <w:t>nyemandt</w:t>
      </w:r>
      <w:proofErr w:type="spellEnd"/>
      <w:r>
        <w:t xml:space="preserve"> </w:t>
      </w:r>
      <w:proofErr w:type="spellStart"/>
      <w:r>
        <w:t>waißt</w:t>
      </w:r>
      <w:proofErr w:type="spellEnd"/>
      <w:r>
        <w:t xml:space="preserve"> wer der </w:t>
      </w:r>
      <w:proofErr w:type="spellStart"/>
      <w:r>
        <w:t>sun</w:t>
      </w:r>
      <w:proofErr w:type="spellEnd"/>
      <w:r>
        <w:t xml:space="preserve"> sey / dann nur der </w:t>
      </w:r>
      <w:proofErr w:type="spellStart"/>
      <w:r>
        <w:t>vatter</w:t>
      </w:r>
      <w:proofErr w:type="spellEnd"/>
      <w:r>
        <w:t xml:space="preserve"> / noch wer der </w:t>
      </w:r>
      <w:proofErr w:type="spellStart"/>
      <w:r>
        <w:t>vater</w:t>
      </w:r>
      <w:proofErr w:type="spellEnd"/>
      <w:r>
        <w:t xml:space="preserve"> sey / dann nur der </w:t>
      </w:r>
      <w:proofErr w:type="spellStart"/>
      <w:r>
        <w:t>sun</w:t>
      </w:r>
      <w:proofErr w:type="spellEnd"/>
      <w:r>
        <w:t xml:space="preserve"> / und welchem es der </w:t>
      </w:r>
      <w:proofErr w:type="spellStart"/>
      <w:r>
        <w:t>sun</w:t>
      </w:r>
      <w:proofErr w:type="spellEnd"/>
      <w:r>
        <w:t xml:space="preserve"> will offenbaren. Und Joannis am </w:t>
      </w:r>
      <w:proofErr w:type="spellStart"/>
      <w:r>
        <w:t>iii.</w:t>
      </w:r>
      <w:proofErr w:type="spellEnd"/>
      <w:r>
        <w:t xml:space="preserve"> </w:t>
      </w:r>
      <w:proofErr w:type="spellStart"/>
      <w:r>
        <w:t>cap</w:t>
      </w:r>
      <w:proofErr w:type="spellEnd"/>
      <w:r>
        <w:t xml:space="preserve">. Ain </w:t>
      </w:r>
      <w:proofErr w:type="spellStart"/>
      <w:r>
        <w:t>mensch</w:t>
      </w:r>
      <w:proofErr w:type="spellEnd"/>
      <w:r>
        <w:t xml:space="preserve"> </w:t>
      </w:r>
      <w:proofErr w:type="spellStart"/>
      <w:r>
        <w:t>kan</w:t>
      </w:r>
      <w:proofErr w:type="spellEnd"/>
      <w:r>
        <w:t xml:space="preserve"> nichts </w:t>
      </w:r>
      <w:proofErr w:type="spellStart"/>
      <w:r>
        <w:t>nemen</w:t>
      </w:r>
      <w:proofErr w:type="spellEnd"/>
      <w:r>
        <w:t xml:space="preserve"> / es werde im dann geben von </w:t>
      </w:r>
      <w:proofErr w:type="spellStart"/>
      <w:r>
        <w:t>Got</w:t>
      </w:r>
      <w:proofErr w:type="spellEnd"/>
      <w:r>
        <w:t xml:space="preserve"> vom </w:t>
      </w:r>
      <w:proofErr w:type="spellStart"/>
      <w:r>
        <w:t>hymel</w:t>
      </w:r>
      <w:proofErr w:type="spellEnd"/>
      <w:r>
        <w:t xml:space="preserve">. Joannis vi. Es </w:t>
      </w:r>
      <w:proofErr w:type="spellStart"/>
      <w:r>
        <w:t>kan</w:t>
      </w:r>
      <w:proofErr w:type="spellEnd"/>
      <w:r>
        <w:t xml:space="preserve"> </w:t>
      </w:r>
      <w:proofErr w:type="spellStart"/>
      <w:r>
        <w:t>nyemant</w:t>
      </w:r>
      <w:proofErr w:type="spellEnd"/>
      <w:r>
        <w:t xml:space="preserve"> zu mir kommen / es sey dann das in ziehe der </w:t>
      </w:r>
      <w:proofErr w:type="spellStart"/>
      <w:r>
        <w:t>vatter</w:t>
      </w:r>
      <w:proofErr w:type="spellEnd"/>
      <w:r>
        <w:t xml:space="preserve"> / der mich gesandt hat. Da </w:t>
      </w:r>
      <w:proofErr w:type="spellStart"/>
      <w:r>
        <w:t>sichst</w:t>
      </w:r>
      <w:proofErr w:type="spellEnd"/>
      <w:r>
        <w:t xml:space="preserve"> du klärlich / das du in den </w:t>
      </w:r>
      <w:proofErr w:type="spellStart"/>
      <w:r>
        <w:t>götlichen</w:t>
      </w:r>
      <w:proofErr w:type="spellEnd"/>
      <w:r>
        <w:t xml:space="preserve"> dingen </w:t>
      </w:r>
      <w:proofErr w:type="spellStart"/>
      <w:r>
        <w:t>kains</w:t>
      </w:r>
      <w:proofErr w:type="spellEnd"/>
      <w:r>
        <w:t xml:space="preserve"> erkennen </w:t>
      </w:r>
      <w:proofErr w:type="spellStart"/>
      <w:r>
        <w:t>kanst</w:t>
      </w:r>
      <w:proofErr w:type="spellEnd"/>
      <w:r>
        <w:t xml:space="preserve"> / und </w:t>
      </w:r>
      <w:proofErr w:type="spellStart"/>
      <w:r>
        <w:t>gwalt</w:t>
      </w:r>
      <w:proofErr w:type="spellEnd"/>
      <w:r>
        <w:t xml:space="preserve"> darinn hast </w:t>
      </w:r>
      <w:proofErr w:type="spellStart"/>
      <w:r>
        <w:t>zuvolbringen</w:t>
      </w:r>
      <w:proofErr w:type="spellEnd"/>
      <w:r>
        <w:t xml:space="preserve"> / das </w:t>
      </w:r>
      <w:proofErr w:type="spellStart"/>
      <w:r>
        <w:t>alls</w:t>
      </w:r>
      <w:proofErr w:type="spellEnd"/>
      <w:r>
        <w:t xml:space="preserve"> wist / als dir Gott sein </w:t>
      </w:r>
      <w:proofErr w:type="spellStart"/>
      <w:r>
        <w:t>gnad</w:t>
      </w:r>
      <w:proofErr w:type="spellEnd"/>
      <w:r>
        <w:t xml:space="preserve"> </w:t>
      </w:r>
      <w:proofErr w:type="spellStart"/>
      <w:r>
        <w:t>verleicht</w:t>
      </w:r>
      <w:proofErr w:type="spellEnd"/>
      <w:r>
        <w:t xml:space="preserve"> / und uns allen. Amen. </w:t>
      </w:r>
    </w:p>
    <w:p w14:paraId="199B1D84" w14:textId="77777777" w:rsidR="003F3825" w:rsidRDefault="003F3825" w:rsidP="003F3825">
      <w:pPr>
        <w:pStyle w:val="berschrift2"/>
      </w:pPr>
      <w:proofErr w:type="spellStart"/>
      <w:r>
        <w:t>Haubtbewerung</w:t>
      </w:r>
      <w:proofErr w:type="spellEnd"/>
      <w:r>
        <w:t xml:space="preserve"> und </w:t>
      </w:r>
      <w:proofErr w:type="spellStart"/>
      <w:r>
        <w:t>fürnemlich</w:t>
      </w:r>
      <w:proofErr w:type="spellEnd"/>
      <w:r>
        <w:t xml:space="preserve"> </w:t>
      </w:r>
      <w:proofErr w:type="spellStart"/>
      <w:r>
        <w:t>puncten</w:t>
      </w:r>
      <w:proofErr w:type="spellEnd"/>
      <w:r>
        <w:t xml:space="preserve"> der </w:t>
      </w:r>
      <w:proofErr w:type="spellStart"/>
      <w:r>
        <w:t>Götlichen</w:t>
      </w:r>
      <w:proofErr w:type="spellEnd"/>
      <w:r>
        <w:t xml:space="preserve"> </w:t>
      </w:r>
      <w:proofErr w:type="spellStart"/>
      <w:r>
        <w:t>gschrifft</w:t>
      </w:r>
      <w:proofErr w:type="spellEnd"/>
      <w:r>
        <w:t xml:space="preserve"> / </w:t>
      </w:r>
      <w:proofErr w:type="spellStart"/>
      <w:r>
        <w:t>auff</w:t>
      </w:r>
      <w:proofErr w:type="spellEnd"/>
      <w:r>
        <w:t xml:space="preserve"> die </w:t>
      </w:r>
      <w:proofErr w:type="spellStart"/>
      <w:r>
        <w:t>zwen</w:t>
      </w:r>
      <w:proofErr w:type="spellEnd"/>
      <w:r>
        <w:t xml:space="preserve"> </w:t>
      </w:r>
      <w:proofErr w:type="spellStart"/>
      <w:r>
        <w:t>Artickel</w:t>
      </w:r>
      <w:proofErr w:type="spellEnd"/>
      <w:r>
        <w:t xml:space="preserve"> / </w:t>
      </w:r>
      <w:proofErr w:type="spellStart"/>
      <w:r>
        <w:t>gründtlich</w:t>
      </w:r>
      <w:proofErr w:type="spellEnd"/>
      <w:r>
        <w:t xml:space="preserve"> </w:t>
      </w:r>
      <w:proofErr w:type="spellStart"/>
      <w:r>
        <w:t>zuerlernen</w:t>
      </w:r>
      <w:proofErr w:type="spellEnd"/>
      <w:r>
        <w:t xml:space="preserve"> / von dem willen des </w:t>
      </w:r>
      <w:proofErr w:type="spellStart"/>
      <w:r>
        <w:t>menschen</w:t>
      </w:r>
      <w:proofErr w:type="spellEnd"/>
      <w:r>
        <w:t xml:space="preserve">, Auch von </w:t>
      </w:r>
      <w:proofErr w:type="spellStart"/>
      <w:r>
        <w:t>anruffung</w:t>
      </w:r>
      <w:proofErr w:type="spellEnd"/>
      <w:r>
        <w:t xml:space="preserve"> der </w:t>
      </w:r>
      <w:proofErr w:type="spellStart"/>
      <w:r>
        <w:t>hailigen</w:t>
      </w:r>
      <w:proofErr w:type="spellEnd"/>
      <w:r>
        <w:t>.</w:t>
      </w:r>
    </w:p>
    <w:p w14:paraId="6EC8173C" w14:textId="77777777" w:rsidR="003F3825" w:rsidRDefault="003F3825" w:rsidP="003F3825">
      <w:pPr>
        <w:pStyle w:val="StandardWeb"/>
      </w:pPr>
      <w:r>
        <w:t xml:space="preserve">Lange zeit seyen wir den </w:t>
      </w:r>
      <w:proofErr w:type="spellStart"/>
      <w:r>
        <w:t>hailigen</w:t>
      </w:r>
      <w:proofErr w:type="spellEnd"/>
      <w:r>
        <w:t xml:space="preserve"> </w:t>
      </w:r>
      <w:proofErr w:type="spellStart"/>
      <w:r>
        <w:t>angehanngen</w:t>
      </w:r>
      <w:proofErr w:type="spellEnd"/>
      <w:r>
        <w:t xml:space="preserve"> / und </w:t>
      </w:r>
      <w:proofErr w:type="spellStart"/>
      <w:r>
        <w:t>Got</w:t>
      </w:r>
      <w:proofErr w:type="spellEnd"/>
      <w:r>
        <w:t xml:space="preserve"> </w:t>
      </w:r>
      <w:proofErr w:type="spellStart"/>
      <w:r>
        <w:t>unnder</w:t>
      </w:r>
      <w:proofErr w:type="spellEnd"/>
      <w:r>
        <w:t xml:space="preserve"> die </w:t>
      </w:r>
      <w:proofErr w:type="spellStart"/>
      <w:r>
        <w:t>füß</w:t>
      </w:r>
      <w:proofErr w:type="spellEnd"/>
      <w:r>
        <w:t xml:space="preserve"> gestossen / das zu erbarmen ist / das wir also blind </w:t>
      </w:r>
      <w:proofErr w:type="spellStart"/>
      <w:r>
        <w:t>seind</w:t>
      </w:r>
      <w:proofErr w:type="spellEnd"/>
      <w:r>
        <w:t xml:space="preserve"> gewesen / und haben </w:t>
      </w:r>
      <w:proofErr w:type="spellStart"/>
      <w:r>
        <w:t>nitt</w:t>
      </w:r>
      <w:proofErr w:type="spellEnd"/>
      <w:r>
        <w:t xml:space="preserve"> </w:t>
      </w:r>
      <w:proofErr w:type="spellStart"/>
      <w:r>
        <w:t>trost</w:t>
      </w:r>
      <w:proofErr w:type="spellEnd"/>
      <w:r>
        <w:t xml:space="preserve"> gesucht da wir </w:t>
      </w:r>
      <w:proofErr w:type="spellStart"/>
      <w:r>
        <w:t>gesolt</w:t>
      </w:r>
      <w:proofErr w:type="spellEnd"/>
      <w:r>
        <w:t xml:space="preserve"> haben / das machet aber das uns unsere Pfaffen und Münch also </w:t>
      </w:r>
      <w:proofErr w:type="spellStart"/>
      <w:r>
        <w:t>verfürt</w:t>
      </w:r>
      <w:proofErr w:type="spellEnd"/>
      <w:r>
        <w:t xml:space="preserve"> haben / und mit </w:t>
      </w:r>
      <w:proofErr w:type="spellStart"/>
      <w:r>
        <w:t>bößlistiger</w:t>
      </w:r>
      <w:proofErr w:type="spellEnd"/>
      <w:r>
        <w:t xml:space="preserve"> </w:t>
      </w:r>
      <w:proofErr w:type="spellStart"/>
      <w:r>
        <w:t>gestalt</w:t>
      </w:r>
      <w:proofErr w:type="spellEnd"/>
      <w:r>
        <w:t xml:space="preserve"> / die </w:t>
      </w:r>
      <w:proofErr w:type="spellStart"/>
      <w:r>
        <w:t>materlichen</w:t>
      </w:r>
      <w:proofErr w:type="spellEnd"/>
      <w:r>
        <w:t xml:space="preserve"> gemachten </w:t>
      </w:r>
      <w:proofErr w:type="spellStart"/>
      <w:r>
        <w:t>bild</w:t>
      </w:r>
      <w:proofErr w:type="spellEnd"/>
      <w:r>
        <w:t xml:space="preserve"> </w:t>
      </w:r>
      <w:proofErr w:type="spellStart"/>
      <w:r>
        <w:t>auffgemutzet</w:t>
      </w:r>
      <w:proofErr w:type="spellEnd"/>
      <w:r>
        <w:t xml:space="preserve"> / und mit falscher </w:t>
      </w:r>
      <w:proofErr w:type="spellStart"/>
      <w:r>
        <w:t>betrogenlicher</w:t>
      </w:r>
      <w:proofErr w:type="spellEnd"/>
      <w:r>
        <w:t xml:space="preserve"> </w:t>
      </w:r>
      <w:proofErr w:type="spellStart"/>
      <w:r>
        <w:t>gestalt</w:t>
      </w:r>
      <w:proofErr w:type="spellEnd"/>
      <w:r>
        <w:t xml:space="preserve"> </w:t>
      </w:r>
      <w:proofErr w:type="spellStart"/>
      <w:r>
        <w:t>verfelschet</w:t>
      </w:r>
      <w:proofErr w:type="spellEnd"/>
      <w:r>
        <w:t xml:space="preserve">. </w:t>
      </w:r>
      <w:proofErr w:type="spellStart"/>
      <w:r>
        <w:t>Ainem</w:t>
      </w:r>
      <w:proofErr w:type="spellEnd"/>
      <w:r>
        <w:t xml:space="preserve"> haben </w:t>
      </w:r>
      <w:proofErr w:type="spellStart"/>
      <w:r>
        <w:t>sy</w:t>
      </w:r>
      <w:proofErr w:type="spellEnd"/>
      <w:r>
        <w:t xml:space="preserve"> öl </w:t>
      </w:r>
      <w:proofErr w:type="spellStart"/>
      <w:r>
        <w:t>hinden</w:t>
      </w:r>
      <w:proofErr w:type="spellEnd"/>
      <w:r>
        <w:t xml:space="preserve"> in </w:t>
      </w:r>
      <w:proofErr w:type="spellStart"/>
      <w:r>
        <w:t>kopff</w:t>
      </w:r>
      <w:proofErr w:type="spellEnd"/>
      <w:r>
        <w:t xml:space="preserve"> gegossen / das es zu den </w:t>
      </w:r>
      <w:proofErr w:type="spellStart"/>
      <w:r>
        <w:t>augen</w:t>
      </w:r>
      <w:proofErr w:type="spellEnd"/>
      <w:r>
        <w:t xml:space="preserve"> </w:t>
      </w:r>
      <w:proofErr w:type="spellStart"/>
      <w:r>
        <w:t>hinauß</w:t>
      </w:r>
      <w:proofErr w:type="spellEnd"/>
      <w:r>
        <w:t xml:space="preserve"> geflossen ist / dem andern </w:t>
      </w:r>
      <w:proofErr w:type="spellStart"/>
      <w:r>
        <w:t>blut</w:t>
      </w:r>
      <w:proofErr w:type="spellEnd"/>
      <w:r>
        <w:t xml:space="preserve"> / das es </w:t>
      </w:r>
      <w:proofErr w:type="spellStart"/>
      <w:r>
        <w:t>blut</w:t>
      </w:r>
      <w:proofErr w:type="spellEnd"/>
      <w:r>
        <w:t xml:space="preserve"> geschwitzet hat / und also der gleichen / denn haben </w:t>
      </w:r>
      <w:proofErr w:type="spellStart"/>
      <w:r>
        <w:t>sy</w:t>
      </w:r>
      <w:proofErr w:type="spellEnd"/>
      <w:r>
        <w:t xml:space="preserve"> gesagt. </w:t>
      </w:r>
      <w:proofErr w:type="spellStart"/>
      <w:r>
        <w:t>Schaw</w:t>
      </w:r>
      <w:proofErr w:type="spellEnd"/>
      <w:r>
        <w:t xml:space="preserve"> / ist das </w:t>
      </w:r>
      <w:proofErr w:type="spellStart"/>
      <w:r>
        <w:t>nit</w:t>
      </w:r>
      <w:proofErr w:type="spellEnd"/>
      <w:r>
        <w:t xml:space="preserve"> </w:t>
      </w:r>
      <w:proofErr w:type="spellStart"/>
      <w:r>
        <w:t>ain</w:t>
      </w:r>
      <w:proofErr w:type="spellEnd"/>
      <w:r>
        <w:t xml:space="preserve"> groß </w:t>
      </w:r>
      <w:proofErr w:type="spellStart"/>
      <w:r>
        <w:t>wunderzaichen</w:t>
      </w:r>
      <w:proofErr w:type="spellEnd"/>
      <w:r>
        <w:t xml:space="preserve">? Denn so </w:t>
      </w:r>
      <w:proofErr w:type="spellStart"/>
      <w:r>
        <w:t>seind</w:t>
      </w:r>
      <w:proofErr w:type="spellEnd"/>
      <w:r>
        <w:t xml:space="preserve"> die armen schlechten </w:t>
      </w:r>
      <w:proofErr w:type="spellStart"/>
      <w:r>
        <w:t>pawren</w:t>
      </w:r>
      <w:proofErr w:type="spellEnd"/>
      <w:r>
        <w:t xml:space="preserve"> </w:t>
      </w:r>
      <w:proofErr w:type="spellStart"/>
      <w:r>
        <w:t>hintzu</w:t>
      </w:r>
      <w:proofErr w:type="spellEnd"/>
      <w:r>
        <w:t xml:space="preserve"> </w:t>
      </w:r>
      <w:proofErr w:type="spellStart"/>
      <w:r>
        <w:t>geloffen</w:t>
      </w:r>
      <w:proofErr w:type="spellEnd"/>
      <w:r>
        <w:t xml:space="preserve"> / und haben den </w:t>
      </w:r>
      <w:proofErr w:type="spellStart"/>
      <w:r>
        <w:t>hailigen</w:t>
      </w:r>
      <w:proofErr w:type="spellEnd"/>
      <w:r>
        <w:t xml:space="preserve"> </w:t>
      </w:r>
      <w:proofErr w:type="spellStart"/>
      <w:r>
        <w:t>angerufft</w:t>
      </w:r>
      <w:proofErr w:type="spellEnd"/>
      <w:r>
        <w:t xml:space="preserve"> / und </w:t>
      </w:r>
      <w:proofErr w:type="spellStart"/>
      <w:r>
        <w:t>Got</w:t>
      </w:r>
      <w:proofErr w:type="spellEnd"/>
      <w:r>
        <w:t xml:space="preserve"> lassen </w:t>
      </w:r>
      <w:proofErr w:type="spellStart"/>
      <w:r>
        <w:t>ligen</w:t>
      </w:r>
      <w:proofErr w:type="spellEnd"/>
      <w:r>
        <w:t xml:space="preserve"> / das uns doch </w:t>
      </w:r>
      <w:proofErr w:type="spellStart"/>
      <w:r>
        <w:t>Got</w:t>
      </w:r>
      <w:proofErr w:type="spellEnd"/>
      <w:r>
        <w:t xml:space="preserve"> </w:t>
      </w:r>
      <w:proofErr w:type="spellStart"/>
      <w:r>
        <w:t>hertigklich</w:t>
      </w:r>
      <w:proofErr w:type="spellEnd"/>
      <w:r>
        <w:t xml:space="preserve"> </w:t>
      </w:r>
      <w:proofErr w:type="spellStart"/>
      <w:r>
        <w:t>verbotten</w:t>
      </w:r>
      <w:proofErr w:type="spellEnd"/>
      <w:r>
        <w:t xml:space="preserve"> hat im buch des </w:t>
      </w:r>
      <w:proofErr w:type="spellStart"/>
      <w:r>
        <w:t>Außzugs</w:t>
      </w:r>
      <w:proofErr w:type="spellEnd"/>
      <w:r>
        <w:t xml:space="preserve"> der </w:t>
      </w:r>
      <w:proofErr w:type="spellStart"/>
      <w:r>
        <w:t>kinder</w:t>
      </w:r>
      <w:proofErr w:type="spellEnd"/>
      <w:r>
        <w:t xml:space="preserve"> von Israel / da er spricht. Ich bin der </w:t>
      </w:r>
      <w:proofErr w:type="spellStart"/>
      <w:r>
        <w:t>herr</w:t>
      </w:r>
      <w:proofErr w:type="spellEnd"/>
      <w:r>
        <w:t xml:space="preserve"> dein </w:t>
      </w:r>
      <w:proofErr w:type="spellStart"/>
      <w:r>
        <w:t>Got</w:t>
      </w:r>
      <w:proofErr w:type="spellEnd"/>
      <w:r>
        <w:t xml:space="preserve"> / der ich dich </w:t>
      </w:r>
      <w:proofErr w:type="spellStart"/>
      <w:r>
        <w:t>außgefürt</w:t>
      </w:r>
      <w:proofErr w:type="spellEnd"/>
      <w:r>
        <w:t xml:space="preserve"> hab </w:t>
      </w:r>
      <w:proofErr w:type="spellStart"/>
      <w:r>
        <w:t>auß</w:t>
      </w:r>
      <w:proofErr w:type="spellEnd"/>
      <w:r>
        <w:t xml:space="preserve"> dem </w:t>
      </w:r>
      <w:proofErr w:type="spellStart"/>
      <w:r>
        <w:t>land</w:t>
      </w:r>
      <w:proofErr w:type="spellEnd"/>
      <w:r>
        <w:t xml:space="preserve"> Egypten / vom </w:t>
      </w:r>
      <w:proofErr w:type="spellStart"/>
      <w:r>
        <w:t>hauß</w:t>
      </w:r>
      <w:proofErr w:type="spellEnd"/>
      <w:r>
        <w:t xml:space="preserve"> der </w:t>
      </w:r>
      <w:proofErr w:type="spellStart"/>
      <w:r>
        <w:t>dienstbarkait</w:t>
      </w:r>
      <w:proofErr w:type="spellEnd"/>
      <w:r>
        <w:t xml:space="preserve"> / du wirst </w:t>
      </w:r>
      <w:proofErr w:type="spellStart"/>
      <w:r>
        <w:t>nit</w:t>
      </w:r>
      <w:proofErr w:type="spellEnd"/>
      <w:r>
        <w:t xml:space="preserve"> haben fremde </w:t>
      </w:r>
      <w:proofErr w:type="spellStart"/>
      <w:r>
        <w:t>götter</w:t>
      </w:r>
      <w:proofErr w:type="spellEnd"/>
      <w:r>
        <w:t xml:space="preserve"> vor mir / du wirst </w:t>
      </w:r>
      <w:proofErr w:type="spellStart"/>
      <w:r>
        <w:t>kain</w:t>
      </w:r>
      <w:proofErr w:type="spellEnd"/>
      <w:r>
        <w:t xml:space="preserve"> gestochen </w:t>
      </w:r>
      <w:proofErr w:type="spellStart"/>
      <w:r>
        <w:t>bild</w:t>
      </w:r>
      <w:proofErr w:type="spellEnd"/>
      <w:r>
        <w:t xml:space="preserve"> machen / noch </w:t>
      </w:r>
      <w:proofErr w:type="spellStart"/>
      <w:r>
        <w:t>kain</w:t>
      </w:r>
      <w:proofErr w:type="spellEnd"/>
      <w:r>
        <w:t xml:space="preserve"> </w:t>
      </w:r>
      <w:proofErr w:type="spellStart"/>
      <w:r>
        <w:t>gleichnuß</w:t>
      </w:r>
      <w:proofErr w:type="spellEnd"/>
      <w:r>
        <w:t xml:space="preserve"> / deren / die </w:t>
      </w:r>
      <w:proofErr w:type="spellStart"/>
      <w:r>
        <w:t>übersich</w:t>
      </w:r>
      <w:proofErr w:type="spellEnd"/>
      <w:r>
        <w:t xml:space="preserve"> im </w:t>
      </w:r>
      <w:proofErr w:type="spellStart"/>
      <w:r>
        <w:t>hymel</w:t>
      </w:r>
      <w:proofErr w:type="spellEnd"/>
      <w:r>
        <w:t xml:space="preserve"> </w:t>
      </w:r>
      <w:proofErr w:type="spellStart"/>
      <w:r>
        <w:t>seind</w:t>
      </w:r>
      <w:proofErr w:type="spellEnd"/>
      <w:r>
        <w:t xml:space="preserve"> / und deren / die noch </w:t>
      </w:r>
      <w:proofErr w:type="spellStart"/>
      <w:r>
        <w:t>auff</w:t>
      </w:r>
      <w:proofErr w:type="spellEnd"/>
      <w:r>
        <w:t xml:space="preserve"> </w:t>
      </w:r>
      <w:proofErr w:type="spellStart"/>
      <w:r>
        <w:t>erdtrich</w:t>
      </w:r>
      <w:proofErr w:type="spellEnd"/>
      <w:r>
        <w:t xml:space="preserve"> / noch deren / die noch in wassern </w:t>
      </w:r>
      <w:proofErr w:type="spellStart"/>
      <w:r>
        <w:t>under</w:t>
      </w:r>
      <w:proofErr w:type="spellEnd"/>
      <w:r>
        <w:t xml:space="preserve"> dem </w:t>
      </w:r>
      <w:proofErr w:type="spellStart"/>
      <w:r>
        <w:t>erdtrich</w:t>
      </w:r>
      <w:proofErr w:type="spellEnd"/>
      <w:r>
        <w:t xml:space="preserve"> </w:t>
      </w:r>
      <w:proofErr w:type="spellStart"/>
      <w:r>
        <w:t>seind</w:t>
      </w:r>
      <w:proofErr w:type="spellEnd"/>
      <w:r>
        <w:t xml:space="preserve"> / du wirst </w:t>
      </w:r>
      <w:proofErr w:type="spellStart"/>
      <w:r>
        <w:t>sy</w:t>
      </w:r>
      <w:proofErr w:type="spellEnd"/>
      <w:r>
        <w:t xml:space="preserve"> </w:t>
      </w:r>
      <w:proofErr w:type="spellStart"/>
      <w:r>
        <w:t>nit</w:t>
      </w:r>
      <w:proofErr w:type="spellEnd"/>
      <w:r>
        <w:t xml:space="preserve"> </w:t>
      </w:r>
      <w:proofErr w:type="spellStart"/>
      <w:r>
        <w:t>anbeeten</w:t>
      </w:r>
      <w:proofErr w:type="spellEnd"/>
      <w:r>
        <w:t xml:space="preserve"> / auch </w:t>
      </w:r>
      <w:proofErr w:type="spellStart"/>
      <w:r>
        <w:t>nit</w:t>
      </w:r>
      <w:proofErr w:type="spellEnd"/>
      <w:r>
        <w:t xml:space="preserve"> </w:t>
      </w:r>
      <w:proofErr w:type="spellStart"/>
      <w:r>
        <w:t>eern</w:t>
      </w:r>
      <w:proofErr w:type="spellEnd"/>
      <w:r>
        <w:t xml:space="preserve">. Ich der </w:t>
      </w:r>
      <w:proofErr w:type="spellStart"/>
      <w:r>
        <w:t>herr</w:t>
      </w:r>
      <w:proofErr w:type="spellEnd"/>
      <w:r>
        <w:t xml:space="preserve"> dein </w:t>
      </w:r>
      <w:proofErr w:type="spellStart"/>
      <w:r>
        <w:t>Got</w:t>
      </w:r>
      <w:proofErr w:type="spellEnd"/>
      <w:r>
        <w:t xml:space="preserve"> / </w:t>
      </w:r>
      <w:proofErr w:type="spellStart"/>
      <w:r>
        <w:t>starck</w:t>
      </w:r>
      <w:proofErr w:type="spellEnd"/>
      <w:r>
        <w:t xml:space="preserve"> / und </w:t>
      </w:r>
      <w:proofErr w:type="spellStart"/>
      <w:r>
        <w:t>ain</w:t>
      </w:r>
      <w:proofErr w:type="spellEnd"/>
      <w:r>
        <w:t xml:space="preserve"> </w:t>
      </w:r>
      <w:proofErr w:type="spellStart"/>
      <w:r>
        <w:t>eyfrer</w:t>
      </w:r>
      <w:proofErr w:type="spellEnd"/>
      <w:r>
        <w:t xml:space="preserve">. </w:t>
      </w:r>
      <w:proofErr w:type="spellStart"/>
      <w:r>
        <w:t>Sihe</w:t>
      </w:r>
      <w:proofErr w:type="spellEnd"/>
      <w:r>
        <w:t xml:space="preserve"> / da spricht er / er </w:t>
      </w:r>
      <w:proofErr w:type="spellStart"/>
      <w:r>
        <w:t>woll</w:t>
      </w:r>
      <w:proofErr w:type="spellEnd"/>
      <w:r>
        <w:t xml:space="preserve"> wider uns </w:t>
      </w:r>
      <w:proofErr w:type="spellStart"/>
      <w:r>
        <w:t>eyfern</w:t>
      </w:r>
      <w:proofErr w:type="spellEnd"/>
      <w:r>
        <w:t xml:space="preserve"> / wenn wir ander Götter für in haben wollen. </w:t>
      </w:r>
      <w:proofErr w:type="spellStart"/>
      <w:r>
        <w:t>MAth.</w:t>
      </w:r>
      <w:proofErr w:type="spellEnd"/>
      <w:r>
        <w:t xml:space="preserve"> </w:t>
      </w:r>
      <w:proofErr w:type="spellStart"/>
      <w:r>
        <w:t>IIII</w:t>
      </w:r>
      <w:proofErr w:type="spellEnd"/>
      <w:r>
        <w:t xml:space="preserve">. Du </w:t>
      </w:r>
      <w:proofErr w:type="spellStart"/>
      <w:r>
        <w:t>wirdst</w:t>
      </w:r>
      <w:proofErr w:type="spellEnd"/>
      <w:r>
        <w:t xml:space="preserve"> </w:t>
      </w:r>
      <w:proofErr w:type="spellStart"/>
      <w:r>
        <w:t>anbeeten</w:t>
      </w:r>
      <w:proofErr w:type="spellEnd"/>
      <w:r>
        <w:t xml:space="preserve"> </w:t>
      </w:r>
      <w:proofErr w:type="spellStart"/>
      <w:r>
        <w:t>Got</w:t>
      </w:r>
      <w:proofErr w:type="spellEnd"/>
      <w:r>
        <w:t xml:space="preserve"> den </w:t>
      </w:r>
      <w:proofErr w:type="spellStart"/>
      <w:r>
        <w:t>herren</w:t>
      </w:r>
      <w:proofErr w:type="spellEnd"/>
      <w:r>
        <w:t xml:space="preserve"> / und im </w:t>
      </w:r>
      <w:proofErr w:type="spellStart"/>
      <w:r>
        <w:t>allain</w:t>
      </w:r>
      <w:proofErr w:type="spellEnd"/>
      <w:r>
        <w:t xml:space="preserve"> dienen. Und </w:t>
      </w:r>
      <w:proofErr w:type="spellStart"/>
      <w:r>
        <w:t>Esaie</w:t>
      </w:r>
      <w:proofErr w:type="spellEnd"/>
      <w:r>
        <w:t xml:space="preserve"> am </w:t>
      </w:r>
      <w:proofErr w:type="spellStart"/>
      <w:r>
        <w:t>letsten</w:t>
      </w:r>
      <w:proofErr w:type="spellEnd"/>
      <w:r>
        <w:t xml:space="preserve">. Es </w:t>
      </w:r>
      <w:proofErr w:type="spellStart"/>
      <w:r>
        <w:t>wirdt</w:t>
      </w:r>
      <w:proofErr w:type="spellEnd"/>
      <w:r>
        <w:t xml:space="preserve"> kommen alles </w:t>
      </w:r>
      <w:proofErr w:type="spellStart"/>
      <w:r>
        <w:t>flaisch</w:t>
      </w:r>
      <w:proofErr w:type="spellEnd"/>
      <w:r>
        <w:t xml:space="preserve"> / und anbeten vor </w:t>
      </w:r>
      <w:proofErr w:type="spellStart"/>
      <w:r>
        <w:t>meim</w:t>
      </w:r>
      <w:proofErr w:type="spellEnd"/>
      <w:r>
        <w:t xml:space="preserve"> </w:t>
      </w:r>
      <w:proofErr w:type="spellStart"/>
      <w:r>
        <w:t>angesicht</w:t>
      </w:r>
      <w:proofErr w:type="spellEnd"/>
      <w:r>
        <w:t xml:space="preserve"> spricht der </w:t>
      </w:r>
      <w:proofErr w:type="spellStart"/>
      <w:r>
        <w:t>herr</w:t>
      </w:r>
      <w:proofErr w:type="spellEnd"/>
      <w:r>
        <w:t xml:space="preserve">. Psal. lxv. O </w:t>
      </w:r>
      <w:proofErr w:type="spellStart"/>
      <w:r>
        <w:t>got</w:t>
      </w:r>
      <w:proofErr w:type="spellEnd"/>
      <w:r>
        <w:t xml:space="preserve"> / alle </w:t>
      </w:r>
      <w:proofErr w:type="spellStart"/>
      <w:r>
        <w:t>erd</w:t>
      </w:r>
      <w:proofErr w:type="spellEnd"/>
      <w:r>
        <w:t xml:space="preserve"> </w:t>
      </w:r>
      <w:proofErr w:type="spellStart"/>
      <w:r>
        <w:t>wirt</w:t>
      </w:r>
      <w:proofErr w:type="spellEnd"/>
      <w:r>
        <w:t xml:space="preserve"> dich </w:t>
      </w:r>
      <w:proofErr w:type="spellStart"/>
      <w:r>
        <w:t>anbeeten</w:t>
      </w:r>
      <w:proofErr w:type="spellEnd"/>
      <w:r>
        <w:t xml:space="preserve"> / und loben / und sagen das lob deinem </w:t>
      </w:r>
      <w:proofErr w:type="spellStart"/>
      <w:r>
        <w:t>namen</w:t>
      </w:r>
      <w:proofErr w:type="spellEnd"/>
      <w:r>
        <w:t xml:space="preserve">. Psal. lxxxv. Alle </w:t>
      </w:r>
      <w:proofErr w:type="spellStart"/>
      <w:r>
        <w:t>völcker</w:t>
      </w:r>
      <w:proofErr w:type="spellEnd"/>
      <w:r>
        <w:t xml:space="preserve"> die du hast geschaffen / die werden kommen / und </w:t>
      </w:r>
      <w:proofErr w:type="spellStart"/>
      <w:r>
        <w:t>anbeeten</w:t>
      </w:r>
      <w:proofErr w:type="spellEnd"/>
      <w:r>
        <w:t xml:space="preserve"> vor dir / und </w:t>
      </w:r>
      <w:proofErr w:type="spellStart"/>
      <w:r>
        <w:t>eeren</w:t>
      </w:r>
      <w:proofErr w:type="spellEnd"/>
      <w:r>
        <w:t xml:space="preserve"> deinen </w:t>
      </w:r>
      <w:proofErr w:type="spellStart"/>
      <w:r>
        <w:t>namen</w:t>
      </w:r>
      <w:proofErr w:type="spellEnd"/>
      <w:r>
        <w:t xml:space="preserve"> / wann du bist groß / und thust wunderbarliche ding / du bist </w:t>
      </w:r>
      <w:proofErr w:type="spellStart"/>
      <w:r>
        <w:t>got</w:t>
      </w:r>
      <w:proofErr w:type="spellEnd"/>
      <w:r>
        <w:t xml:space="preserve"> </w:t>
      </w:r>
      <w:proofErr w:type="spellStart"/>
      <w:r>
        <w:t>alain</w:t>
      </w:r>
      <w:proofErr w:type="spellEnd"/>
      <w:r>
        <w:t xml:space="preserve">. Ist er </w:t>
      </w:r>
      <w:proofErr w:type="spellStart"/>
      <w:r>
        <w:t>allain</w:t>
      </w:r>
      <w:proofErr w:type="spellEnd"/>
      <w:r>
        <w:t xml:space="preserve"> </w:t>
      </w:r>
      <w:proofErr w:type="spellStart"/>
      <w:r>
        <w:t>got</w:t>
      </w:r>
      <w:proofErr w:type="spellEnd"/>
      <w:r>
        <w:t xml:space="preserve"> / sagt David / so müssen wir in alle </w:t>
      </w:r>
      <w:proofErr w:type="spellStart"/>
      <w:r>
        <w:t>anbeeten</w:t>
      </w:r>
      <w:proofErr w:type="spellEnd"/>
      <w:r>
        <w:t xml:space="preserve"> und </w:t>
      </w:r>
      <w:proofErr w:type="spellStart"/>
      <w:r>
        <w:t>anruffen</w:t>
      </w:r>
      <w:proofErr w:type="spellEnd"/>
      <w:r>
        <w:t xml:space="preserve"> / und </w:t>
      </w:r>
      <w:proofErr w:type="spellStart"/>
      <w:r>
        <w:t>kainen</w:t>
      </w:r>
      <w:proofErr w:type="spellEnd"/>
      <w:r>
        <w:t xml:space="preserve"> andern. Und wir finden auch klärlich / das sich die </w:t>
      </w:r>
      <w:proofErr w:type="spellStart"/>
      <w:r>
        <w:t>hailigen</w:t>
      </w:r>
      <w:proofErr w:type="spellEnd"/>
      <w:r>
        <w:t xml:space="preserve"> </w:t>
      </w:r>
      <w:proofErr w:type="spellStart"/>
      <w:r>
        <w:t>nit</w:t>
      </w:r>
      <w:proofErr w:type="spellEnd"/>
      <w:r>
        <w:t xml:space="preserve"> haben wollen lassen </w:t>
      </w:r>
      <w:proofErr w:type="spellStart"/>
      <w:r>
        <w:t>eeren</w:t>
      </w:r>
      <w:proofErr w:type="spellEnd"/>
      <w:r>
        <w:t xml:space="preserve"> hie </w:t>
      </w:r>
      <w:proofErr w:type="spellStart"/>
      <w:r>
        <w:t>auff</w:t>
      </w:r>
      <w:proofErr w:type="spellEnd"/>
      <w:r>
        <w:t xml:space="preserve"> erden / </w:t>
      </w:r>
      <w:proofErr w:type="spellStart"/>
      <w:r>
        <w:t>vil</w:t>
      </w:r>
      <w:proofErr w:type="spellEnd"/>
      <w:r>
        <w:t xml:space="preserve"> weniger lassen </w:t>
      </w:r>
      <w:proofErr w:type="spellStart"/>
      <w:r>
        <w:t>sy</w:t>
      </w:r>
      <w:proofErr w:type="spellEnd"/>
      <w:r>
        <w:t xml:space="preserve"> sich dort </w:t>
      </w:r>
      <w:proofErr w:type="spellStart"/>
      <w:r>
        <w:t>eern</w:t>
      </w:r>
      <w:proofErr w:type="spellEnd"/>
      <w:r>
        <w:t xml:space="preserve">. Darum sich auch die lieben </w:t>
      </w:r>
      <w:proofErr w:type="spellStart"/>
      <w:r>
        <w:t>hailigen</w:t>
      </w:r>
      <w:proofErr w:type="spellEnd"/>
      <w:r>
        <w:t xml:space="preserve"> </w:t>
      </w:r>
      <w:proofErr w:type="spellStart"/>
      <w:r>
        <w:t>nye</w:t>
      </w:r>
      <w:proofErr w:type="spellEnd"/>
      <w:r>
        <w:t xml:space="preserve"> haben wollen lassen </w:t>
      </w:r>
      <w:proofErr w:type="spellStart"/>
      <w:r>
        <w:t>anbeeten</w:t>
      </w:r>
      <w:proofErr w:type="spellEnd"/>
      <w:r>
        <w:t xml:space="preserve"> / sonder allweg </w:t>
      </w:r>
      <w:proofErr w:type="spellStart"/>
      <w:r>
        <w:t>Got</w:t>
      </w:r>
      <w:proofErr w:type="spellEnd"/>
      <w:r>
        <w:t xml:space="preserve"> die </w:t>
      </w:r>
      <w:proofErr w:type="spellStart"/>
      <w:r>
        <w:t>eer</w:t>
      </w:r>
      <w:proofErr w:type="spellEnd"/>
      <w:r>
        <w:t xml:space="preserve"> geben / und haben gestrafft den </w:t>
      </w:r>
      <w:proofErr w:type="spellStart"/>
      <w:r>
        <w:t>irrsal</w:t>
      </w:r>
      <w:proofErr w:type="spellEnd"/>
      <w:r>
        <w:t xml:space="preserve"> / und die </w:t>
      </w:r>
      <w:proofErr w:type="spellStart"/>
      <w:r>
        <w:t>menschen</w:t>
      </w:r>
      <w:proofErr w:type="spellEnd"/>
      <w:r>
        <w:t xml:space="preserve"> auf </w:t>
      </w:r>
      <w:proofErr w:type="spellStart"/>
      <w:r>
        <w:t>got</w:t>
      </w:r>
      <w:proofErr w:type="spellEnd"/>
      <w:r>
        <w:t xml:space="preserve"> </w:t>
      </w:r>
      <w:proofErr w:type="spellStart"/>
      <w:r>
        <w:t>geweyset</w:t>
      </w:r>
      <w:proofErr w:type="spellEnd"/>
      <w:r>
        <w:t xml:space="preserve"> / als wir klärlich wollen sehen / </w:t>
      </w:r>
      <w:proofErr w:type="spellStart"/>
      <w:r>
        <w:t>Apoca</w:t>
      </w:r>
      <w:proofErr w:type="spellEnd"/>
      <w:r>
        <w:t xml:space="preserve">. xix. und </w:t>
      </w:r>
      <w:proofErr w:type="spellStart"/>
      <w:r>
        <w:t>ulti</w:t>
      </w:r>
      <w:proofErr w:type="spellEnd"/>
      <w:r>
        <w:t xml:space="preserve">. wie wir lesen von dem Engel / von welchem Joannes empfangen hat die </w:t>
      </w:r>
      <w:proofErr w:type="spellStart"/>
      <w:r>
        <w:t>haimlichen</w:t>
      </w:r>
      <w:proofErr w:type="spellEnd"/>
      <w:r>
        <w:t xml:space="preserve"> </w:t>
      </w:r>
      <w:proofErr w:type="spellStart"/>
      <w:r>
        <w:t>offenbarung</w:t>
      </w:r>
      <w:proofErr w:type="spellEnd"/>
      <w:r>
        <w:t xml:space="preserve"> / und er im für die </w:t>
      </w:r>
      <w:proofErr w:type="spellStart"/>
      <w:r>
        <w:t>füß</w:t>
      </w:r>
      <w:proofErr w:type="spellEnd"/>
      <w:r>
        <w:t xml:space="preserve"> fiel / in anzubeten. Sprach der Engel. </w:t>
      </w:r>
      <w:proofErr w:type="spellStart"/>
      <w:r>
        <w:t>Sihe</w:t>
      </w:r>
      <w:proofErr w:type="spellEnd"/>
      <w:r>
        <w:t xml:space="preserve"> zu / </w:t>
      </w:r>
      <w:proofErr w:type="spellStart"/>
      <w:r>
        <w:t>thus</w:t>
      </w:r>
      <w:proofErr w:type="spellEnd"/>
      <w:r>
        <w:t xml:space="preserve"> </w:t>
      </w:r>
      <w:proofErr w:type="spellStart"/>
      <w:r>
        <w:t>nit</w:t>
      </w:r>
      <w:proofErr w:type="spellEnd"/>
      <w:r>
        <w:t xml:space="preserve"> / dann ich bin dein </w:t>
      </w:r>
      <w:proofErr w:type="spellStart"/>
      <w:r>
        <w:t>mitknecht</w:t>
      </w:r>
      <w:proofErr w:type="spellEnd"/>
      <w:r>
        <w:t xml:space="preserve"> / und deiner </w:t>
      </w:r>
      <w:proofErr w:type="spellStart"/>
      <w:r>
        <w:t>brüder</w:t>
      </w:r>
      <w:proofErr w:type="spellEnd"/>
      <w:r>
        <w:t xml:space="preserve"> der Propheten / </w:t>
      </w:r>
      <w:proofErr w:type="spellStart"/>
      <w:r>
        <w:t>beet</w:t>
      </w:r>
      <w:proofErr w:type="spellEnd"/>
      <w:r>
        <w:t xml:space="preserve"> </w:t>
      </w:r>
      <w:proofErr w:type="spellStart"/>
      <w:r>
        <w:t>got</w:t>
      </w:r>
      <w:proofErr w:type="spellEnd"/>
      <w:r>
        <w:t xml:space="preserve"> an. Und in der geschicht der Apostel am </w:t>
      </w:r>
      <w:proofErr w:type="spellStart"/>
      <w:r>
        <w:t>iii.</w:t>
      </w:r>
      <w:proofErr w:type="spellEnd"/>
      <w:r>
        <w:t xml:space="preserve"> Do Petrus und Joannes den </w:t>
      </w:r>
      <w:proofErr w:type="spellStart"/>
      <w:r>
        <w:t>lamen</w:t>
      </w:r>
      <w:proofErr w:type="spellEnd"/>
      <w:r>
        <w:t xml:space="preserve"> sitzend beym </w:t>
      </w:r>
      <w:proofErr w:type="spellStart"/>
      <w:r>
        <w:t>tempel</w:t>
      </w:r>
      <w:proofErr w:type="spellEnd"/>
      <w:r>
        <w:t xml:space="preserve"> a/ gesund </w:t>
      </w:r>
      <w:proofErr w:type="spellStart"/>
      <w:r>
        <w:t>hetten</w:t>
      </w:r>
      <w:proofErr w:type="spellEnd"/>
      <w:r>
        <w:t xml:space="preserve"> gemacht / und das </w:t>
      </w:r>
      <w:proofErr w:type="spellStart"/>
      <w:r>
        <w:t>volck</w:t>
      </w:r>
      <w:proofErr w:type="spellEnd"/>
      <w:r>
        <w:t xml:space="preserve"> </w:t>
      </w:r>
      <w:proofErr w:type="spellStart"/>
      <w:r>
        <w:t>auff</w:t>
      </w:r>
      <w:proofErr w:type="spellEnd"/>
      <w:r>
        <w:t xml:space="preserve"> </w:t>
      </w:r>
      <w:proofErr w:type="spellStart"/>
      <w:r>
        <w:t>sy</w:t>
      </w:r>
      <w:proofErr w:type="spellEnd"/>
      <w:r>
        <w:t xml:space="preserve"> sahe mit grosser </w:t>
      </w:r>
      <w:proofErr w:type="spellStart"/>
      <w:r>
        <w:t>verwunderung</w:t>
      </w:r>
      <w:proofErr w:type="spellEnd"/>
      <w:r>
        <w:t xml:space="preserve"> / sprach Petrus. </w:t>
      </w:r>
      <w:proofErr w:type="spellStart"/>
      <w:r>
        <w:t>Ir</w:t>
      </w:r>
      <w:proofErr w:type="spellEnd"/>
      <w:r>
        <w:t xml:space="preserve"> </w:t>
      </w:r>
      <w:proofErr w:type="spellStart"/>
      <w:r>
        <w:t>männer</w:t>
      </w:r>
      <w:proofErr w:type="spellEnd"/>
      <w:r>
        <w:t xml:space="preserve"> von Israel / was wundert </w:t>
      </w:r>
      <w:proofErr w:type="spellStart"/>
      <w:r>
        <w:t>ir</w:t>
      </w:r>
      <w:proofErr w:type="spellEnd"/>
      <w:r>
        <w:t xml:space="preserve"> </w:t>
      </w:r>
      <w:proofErr w:type="spellStart"/>
      <w:r>
        <w:t>eüch</w:t>
      </w:r>
      <w:proofErr w:type="spellEnd"/>
      <w:r>
        <w:t xml:space="preserve"> darüber / oder was </w:t>
      </w:r>
      <w:proofErr w:type="spellStart"/>
      <w:r>
        <w:t>secht</w:t>
      </w:r>
      <w:proofErr w:type="spellEnd"/>
      <w:r>
        <w:t xml:space="preserve"> </w:t>
      </w:r>
      <w:proofErr w:type="spellStart"/>
      <w:r>
        <w:t>ir</w:t>
      </w:r>
      <w:proofErr w:type="spellEnd"/>
      <w:r>
        <w:t xml:space="preserve"> </w:t>
      </w:r>
      <w:proofErr w:type="spellStart"/>
      <w:r>
        <w:t>auff</w:t>
      </w:r>
      <w:proofErr w:type="spellEnd"/>
      <w:r>
        <w:t xml:space="preserve"> uns / als </w:t>
      </w:r>
      <w:proofErr w:type="spellStart"/>
      <w:r>
        <w:t>hetten</w:t>
      </w:r>
      <w:proofErr w:type="spellEnd"/>
      <w:r>
        <w:t xml:space="preserve"> wir </w:t>
      </w:r>
      <w:proofErr w:type="spellStart"/>
      <w:r>
        <w:t>disen</w:t>
      </w:r>
      <w:proofErr w:type="spellEnd"/>
      <w:r>
        <w:t xml:space="preserve"> </w:t>
      </w:r>
      <w:proofErr w:type="spellStart"/>
      <w:r>
        <w:t>wanderen</w:t>
      </w:r>
      <w:proofErr w:type="spellEnd"/>
      <w:r>
        <w:t xml:space="preserve"> gemacht / durch unser </w:t>
      </w:r>
      <w:proofErr w:type="spellStart"/>
      <w:r>
        <w:t>aigne</w:t>
      </w:r>
      <w:proofErr w:type="spellEnd"/>
      <w:r>
        <w:t xml:space="preserve"> </w:t>
      </w:r>
      <w:proofErr w:type="spellStart"/>
      <w:r>
        <w:t>krafft</w:t>
      </w:r>
      <w:proofErr w:type="spellEnd"/>
      <w:r>
        <w:t xml:space="preserve"> oder verdienst / der </w:t>
      </w:r>
      <w:proofErr w:type="spellStart"/>
      <w:r>
        <w:t>got</w:t>
      </w:r>
      <w:proofErr w:type="spellEnd"/>
      <w:r>
        <w:t xml:space="preserve"> Abraham / </w:t>
      </w:r>
      <w:proofErr w:type="spellStart"/>
      <w:r>
        <w:t>got</w:t>
      </w:r>
      <w:proofErr w:type="spellEnd"/>
      <w:r>
        <w:t xml:space="preserve"> Isaac / </w:t>
      </w:r>
      <w:proofErr w:type="spellStart"/>
      <w:r>
        <w:t>got</w:t>
      </w:r>
      <w:proofErr w:type="spellEnd"/>
      <w:r>
        <w:t xml:space="preserve"> Jacob / der </w:t>
      </w:r>
      <w:proofErr w:type="spellStart"/>
      <w:r>
        <w:t>got</w:t>
      </w:r>
      <w:proofErr w:type="spellEnd"/>
      <w:r>
        <w:t xml:space="preserve"> unser </w:t>
      </w:r>
      <w:proofErr w:type="spellStart"/>
      <w:r>
        <w:t>väter</w:t>
      </w:r>
      <w:proofErr w:type="spellEnd"/>
      <w:r>
        <w:t xml:space="preserve"> hat sein </w:t>
      </w:r>
      <w:proofErr w:type="spellStart"/>
      <w:r>
        <w:t>kind</w:t>
      </w:r>
      <w:proofErr w:type="spellEnd"/>
      <w:r>
        <w:t xml:space="preserve"> verklärt. </w:t>
      </w:r>
      <w:proofErr w:type="spellStart"/>
      <w:r>
        <w:t>Daruaß</w:t>
      </w:r>
      <w:proofErr w:type="spellEnd"/>
      <w:r>
        <w:t xml:space="preserve"> </w:t>
      </w:r>
      <w:proofErr w:type="spellStart"/>
      <w:r>
        <w:t>mügen</w:t>
      </w:r>
      <w:proofErr w:type="spellEnd"/>
      <w:r>
        <w:t xml:space="preserve"> wir </w:t>
      </w:r>
      <w:proofErr w:type="spellStart"/>
      <w:r>
        <w:t>wol</w:t>
      </w:r>
      <w:proofErr w:type="spellEnd"/>
      <w:r>
        <w:t xml:space="preserve"> </w:t>
      </w:r>
      <w:proofErr w:type="spellStart"/>
      <w:r>
        <w:t>versteen</w:t>
      </w:r>
      <w:proofErr w:type="spellEnd"/>
      <w:r>
        <w:t xml:space="preserve"> / das die </w:t>
      </w:r>
      <w:proofErr w:type="spellStart"/>
      <w:r>
        <w:t>hailigen</w:t>
      </w:r>
      <w:proofErr w:type="spellEnd"/>
      <w:r>
        <w:t xml:space="preserve"> </w:t>
      </w:r>
      <w:proofErr w:type="spellStart"/>
      <w:r>
        <w:t>nit</w:t>
      </w:r>
      <w:proofErr w:type="spellEnd"/>
      <w:r>
        <w:t xml:space="preserve"> haben </w:t>
      </w:r>
      <w:proofErr w:type="spellStart"/>
      <w:r>
        <w:t>auß</w:t>
      </w:r>
      <w:proofErr w:type="spellEnd"/>
      <w:r>
        <w:t xml:space="preserve"> </w:t>
      </w:r>
      <w:proofErr w:type="spellStart"/>
      <w:r>
        <w:t>aigner</w:t>
      </w:r>
      <w:proofErr w:type="spellEnd"/>
      <w:r>
        <w:t xml:space="preserve"> </w:t>
      </w:r>
      <w:proofErr w:type="spellStart"/>
      <w:r>
        <w:t>krafft</w:t>
      </w:r>
      <w:proofErr w:type="spellEnd"/>
      <w:r>
        <w:t xml:space="preserve"> </w:t>
      </w:r>
      <w:proofErr w:type="spellStart"/>
      <w:r>
        <w:t>wunderzaichen</w:t>
      </w:r>
      <w:proofErr w:type="spellEnd"/>
      <w:r>
        <w:t xml:space="preserve"> </w:t>
      </w:r>
      <w:proofErr w:type="spellStart"/>
      <w:r>
        <w:t>gewirckt</w:t>
      </w:r>
      <w:proofErr w:type="spellEnd"/>
      <w:r>
        <w:t xml:space="preserve"> / sonder </w:t>
      </w:r>
      <w:proofErr w:type="spellStart"/>
      <w:r>
        <w:t>Got</w:t>
      </w:r>
      <w:proofErr w:type="spellEnd"/>
      <w:r>
        <w:t xml:space="preserve"> durch </w:t>
      </w:r>
      <w:proofErr w:type="spellStart"/>
      <w:r>
        <w:t>sy</w:t>
      </w:r>
      <w:proofErr w:type="spellEnd"/>
      <w:r>
        <w:t xml:space="preserve"> / als durch </w:t>
      </w:r>
      <w:proofErr w:type="spellStart"/>
      <w:r>
        <w:t>ain</w:t>
      </w:r>
      <w:proofErr w:type="spellEnd"/>
      <w:r>
        <w:t xml:space="preserve"> </w:t>
      </w:r>
      <w:proofErr w:type="spellStart"/>
      <w:r>
        <w:t>werckzeüg</w:t>
      </w:r>
      <w:proofErr w:type="spellEnd"/>
      <w:r>
        <w:t xml:space="preserve">. Und am x. do Petrus kam in das haus </w:t>
      </w:r>
      <w:proofErr w:type="spellStart"/>
      <w:r>
        <w:t>Cornelii</w:t>
      </w:r>
      <w:proofErr w:type="spellEnd"/>
      <w:r>
        <w:t xml:space="preserve"> / </w:t>
      </w:r>
      <w:proofErr w:type="spellStart"/>
      <w:r>
        <w:t>gieng</w:t>
      </w:r>
      <w:proofErr w:type="spellEnd"/>
      <w:r>
        <w:t xml:space="preserve"> im Cornelius entgegen / und fiel zu seinen </w:t>
      </w:r>
      <w:proofErr w:type="spellStart"/>
      <w:r>
        <w:t>füssen</w:t>
      </w:r>
      <w:proofErr w:type="spellEnd"/>
      <w:r>
        <w:t xml:space="preserve"> / und </w:t>
      </w:r>
      <w:proofErr w:type="spellStart"/>
      <w:r>
        <w:t>beetet</w:t>
      </w:r>
      <w:proofErr w:type="spellEnd"/>
      <w:r>
        <w:t xml:space="preserve"> in an. Petrus aber richtet in auf und sprach. Stand </w:t>
      </w:r>
      <w:proofErr w:type="spellStart"/>
      <w:r>
        <w:t>auff</w:t>
      </w:r>
      <w:proofErr w:type="spellEnd"/>
      <w:r>
        <w:t xml:space="preserve"> / ich bin auch </w:t>
      </w:r>
      <w:proofErr w:type="spellStart"/>
      <w:r>
        <w:t>ain</w:t>
      </w:r>
      <w:proofErr w:type="spellEnd"/>
      <w:r>
        <w:t xml:space="preserve"> </w:t>
      </w:r>
      <w:proofErr w:type="spellStart"/>
      <w:r>
        <w:t>mensch</w:t>
      </w:r>
      <w:proofErr w:type="spellEnd"/>
      <w:r>
        <w:t xml:space="preserve">. Und am </w:t>
      </w:r>
      <w:proofErr w:type="spellStart"/>
      <w:r>
        <w:t>viiii</w:t>
      </w:r>
      <w:proofErr w:type="spellEnd"/>
      <w:r>
        <w:t xml:space="preserve">. Paulus und Barnabas / do </w:t>
      </w:r>
      <w:proofErr w:type="spellStart"/>
      <w:r>
        <w:t>sy</w:t>
      </w:r>
      <w:proofErr w:type="spellEnd"/>
      <w:r>
        <w:t xml:space="preserve"> warn in </w:t>
      </w:r>
      <w:proofErr w:type="spellStart"/>
      <w:r>
        <w:t>Lystris</w:t>
      </w:r>
      <w:proofErr w:type="spellEnd"/>
      <w:r>
        <w:t xml:space="preserve"> zu predigen das Evangelium / do was </w:t>
      </w:r>
      <w:proofErr w:type="spellStart"/>
      <w:r>
        <w:t>ain</w:t>
      </w:r>
      <w:proofErr w:type="spellEnd"/>
      <w:r>
        <w:t xml:space="preserve"> man </w:t>
      </w:r>
      <w:proofErr w:type="spellStart"/>
      <w:r>
        <w:t>under</w:t>
      </w:r>
      <w:proofErr w:type="spellEnd"/>
      <w:r>
        <w:t xml:space="preserve"> den </w:t>
      </w:r>
      <w:proofErr w:type="spellStart"/>
      <w:r>
        <w:t>Lystranern</w:t>
      </w:r>
      <w:proofErr w:type="spellEnd"/>
      <w:r>
        <w:t xml:space="preserve"> / der saß </w:t>
      </w:r>
      <w:proofErr w:type="spellStart"/>
      <w:r>
        <w:t>unvermügens</w:t>
      </w:r>
      <w:proofErr w:type="spellEnd"/>
      <w:r>
        <w:t xml:space="preserve"> an seinen </w:t>
      </w:r>
      <w:proofErr w:type="spellStart"/>
      <w:r>
        <w:t>füssen</w:t>
      </w:r>
      <w:proofErr w:type="spellEnd"/>
      <w:r>
        <w:t xml:space="preserve"> / und was </w:t>
      </w:r>
      <w:proofErr w:type="spellStart"/>
      <w:r>
        <w:t>lam</w:t>
      </w:r>
      <w:proofErr w:type="spellEnd"/>
      <w:r>
        <w:t xml:space="preserve"> von </w:t>
      </w:r>
      <w:proofErr w:type="spellStart"/>
      <w:r>
        <w:t>muter</w:t>
      </w:r>
      <w:proofErr w:type="spellEnd"/>
      <w:r>
        <w:t xml:space="preserve"> leib / der noch </w:t>
      </w:r>
      <w:proofErr w:type="spellStart"/>
      <w:r>
        <w:t>nye</w:t>
      </w:r>
      <w:proofErr w:type="spellEnd"/>
      <w:r>
        <w:t xml:space="preserve"> gewandert </w:t>
      </w:r>
      <w:proofErr w:type="spellStart"/>
      <w:r>
        <w:t>hett</w:t>
      </w:r>
      <w:proofErr w:type="spellEnd"/>
      <w:r>
        <w:t xml:space="preserve"> / der höret Paulum reden. Und als er </w:t>
      </w:r>
      <w:proofErr w:type="spellStart"/>
      <w:r>
        <w:t>jn</w:t>
      </w:r>
      <w:proofErr w:type="spellEnd"/>
      <w:r>
        <w:t xml:space="preserve"> ansahe / und </w:t>
      </w:r>
      <w:proofErr w:type="spellStart"/>
      <w:r>
        <w:t>mercket</w:t>
      </w:r>
      <w:proofErr w:type="spellEnd"/>
      <w:r>
        <w:t xml:space="preserve"> das er </w:t>
      </w:r>
      <w:proofErr w:type="spellStart"/>
      <w:r>
        <w:t>ainen</w:t>
      </w:r>
      <w:proofErr w:type="spellEnd"/>
      <w:r>
        <w:t xml:space="preserve"> glauben </w:t>
      </w:r>
      <w:proofErr w:type="spellStart"/>
      <w:r>
        <w:t>hett</w:t>
      </w:r>
      <w:proofErr w:type="spellEnd"/>
      <w:r>
        <w:t xml:space="preserve"> gesund zu werden / sprach er mit lauter </w:t>
      </w:r>
      <w:proofErr w:type="spellStart"/>
      <w:r>
        <w:t>stymm</w:t>
      </w:r>
      <w:proofErr w:type="spellEnd"/>
      <w:r>
        <w:t xml:space="preserve">. Stand </w:t>
      </w:r>
      <w:proofErr w:type="spellStart"/>
      <w:r>
        <w:t>auff</w:t>
      </w:r>
      <w:proofErr w:type="spellEnd"/>
      <w:r>
        <w:t xml:space="preserve"> und </w:t>
      </w:r>
      <w:proofErr w:type="spellStart"/>
      <w:r>
        <w:t>richt</w:t>
      </w:r>
      <w:proofErr w:type="spellEnd"/>
      <w:r>
        <w:t xml:space="preserve"> dich </w:t>
      </w:r>
      <w:proofErr w:type="spellStart"/>
      <w:r>
        <w:t>auff</w:t>
      </w:r>
      <w:proofErr w:type="spellEnd"/>
      <w:r>
        <w:t xml:space="preserve"> deine </w:t>
      </w:r>
      <w:proofErr w:type="spellStart"/>
      <w:r>
        <w:t>füß</w:t>
      </w:r>
      <w:proofErr w:type="spellEnd"/>
      <w:r>
        <w:t xml:space="preserve"> / und er sprang auf und wandert. Und zum andern / das die auch werden </w:t>
      </w:r>
      <w:proofErr w:type="spellStart"/>
      <w:r>
        <w:t>schwärer</w:t>
      </w:r>
      <w:proofErr w:type="spellEnd"/>
      <w:r>
        <w:t xml:space="preserve"> straff </w:t>
      </w:r>
      <w:proofErr w:type="spellStart"/>
      <w:r>
        <w:t>wirdig</w:t>
      </w:r>
      <w:proofErr w:type="spellEnd"/>
      <w:r>
        <w:t xml:space="preserve"> sein / die in </w:t>
      </w:r>
      <w:proofErr w:type="spellStart"/>
      <w:r>
        <w:t>selbs</w:t>
      </w:r>
      <w:proofErr w:type="spellEnd"/>
      <w:r>
        <w:t xml:space="preserve"> </w:t>
      </w:r>
      <w:proofErr w:type="spellStart"/>
      <w:r>
        <w:t>gotes</w:t>
      </w:r>
      <w:proofErr w:type="spellEnd"/>
      <w:r>
        <w:t xml:space="preserve"> </w:t>
      </w:r>
      <w:proofErr w:type="spellStart"/>
      <w:r>
        <w:t>eer</w:t>
      </w:r>
      <w:proofErr w:type="spellEnd"/>
      <w:r>
        <w:t xml:space="preserve"> wollen zulegen und </w:t>
      </w:r>
      <w:proofErr w:type="spellStart"/>
      <w:r>
        <w:t>zuaignen</w:t>
      </w:r>
      <w:proofErr w:type="spellEnd"/>
      <w:r>
        <w:t xml:space="preserve"> / als klärlich mit </w:t>
      </w:r>
      <w:proofErr w:type="spellStart"/>
      <w:r>
        <w:t>disem</w:t>
      </w:r>
      <w:proofErr w:type="spellEnd"/>
      <w:r>
        <w:t xml:space="preserve"> Exempel </w:t>
      </w:r>
      <w:proofErr w:type="spellStart"/>
      <w:r>
        <w:t>erzaigt</w:t>
      </w:r>
      <w:proofErr w:type="spellEnd"/>
      <w:r>
        <w:t xml:space="preserve"> </w:t>
      </w:r>
      <w:proofErr w:type="spellStart"/>
      <w:r>
        <w:t>wirt</w:t>
      </w:r>
      <w:proofErr w:type="spellEnd"/>
      <w:r>
        <w:t xml:space="preserve"> </w:t>
      </w:r>
      <w:proofErr w:type="spellStart"/>
      <w:r>
        <w:t>Esaie</w:t>
      </w:r>
      <w:proofErr w:type="spellEnd"/>
      <w:r>
        <w:t xml:space="preserve"> </w:t>
      </w:r>
      <w:proofErr w:type="spellStart"/>
      <w:r>
        <w:t>xiiii</w:t>
      </w:r>
      <w:proofErr w:type="spellEnd"/>
      <w:r>
        <w:t xml:space="preserve">. Do </w:t>
      </w:r>
      <w:proofErr w:type="spellStart"/>
      <w:r>
        <w:t>Luciper</w:t>
      </w:r>
      <w:proofErr w:type="spellEnd"/>
      <w:r>
        <w:t xml:space="preserve"> </w:t>
      </w:r>
      <w:proofErr w:type="spellStart"/>
      <w:r>
        <w:t>aufstig</w:t>
      </w:r>
      <w:proofErr w:type="spellEnd"/>
      <w:r>
        <w:t xml:space="preserve"> in </w:t>
      </w:r>
      <w:proofErr w:type="spellStart"/>
      <w:r>
        <w:t>hymel</w:t>
      </w:r>
      <w:proofErr w:type="spellEnd"/>
      <w:r>
        <w:t xml:space="preserve"> / und </w:t>
      </w:r>
      <w:proofErr w:type="spellStart"/>
      <w:r>
        <w:t>erhocht</w:t>
      </w:r>
      <w:proofErr w:type="spellEnd"/>
      <w:r>
        <w:t xml:space="preserve"> seinen </w:t>
      </w:r>
      <w:proofErr w:type="spellStart"/>
      <w:r>
        <w:t>stul</w:t>
      </w:r>
      <w:proofErr w:type="spellEnd"/>
      <w:r>
        <w:t xml:space="preserve"> über das </w:t>
      </w:r>
      <w:proofErr w:type="spellStart"/>
      <w:r>
        <w:t>gestirn</w:t>
      </w:r>
      <w:proofErr w:type="spellEnd"/>
      <w:r>
        <w:t xml:space="preserve"> des </w:t>
      </w:r>
      <w:proofErr w:type="spellStart"/>
      <w:r>
        <w:t>hymels</w:t>
      </w:r>
      <w:proofErr w:type="spellEnd"/>
      <w:r>
        <w:t xml:space="preserve"> / das er sich vergleichet hat </w:t>
      </w:r>
      <w:proofErr w:type="spellStart"/>
      <w:r>
        <w:t>Got</w:t>
      </w:r>
      <w:proofErr w:type="spellEnd"/>
      <w:r>
        <w:t xml:space="preserve"> / und gestossen ward in die hell. In den </w:t>
      </w:r>
      <w:proofErr w:type="spellStart"/>
      <w:r>
        <w:t>geschichten</w:t>
      </w:r>
      <w:proofErr w:type="spellEnd"/>
      <w:r>
        <w:t xml:space="preserve"> der Apostel am xii. </w:t>
      </w:r>
      <w:proofErr w:type="spellStart"/>
      <w:r>
        <w:t>cap</w:t>
      </w:r>
      <w:proofErr w:type="spellEnd"/>
      <w:r>
        <w:t xml:space="preserve">. </w:t>
      </w:r>
      <w:proofErr w:type="spellStart"/>
      <w:r>
        <w:t>Auff</w:t>
      </w:r>
      <w:proofErr w:type="spellEnd"/>
      <w:r>
        <w:t xml:space="preserve"> </w:t>
      </w:r>
      <w:proofErr w:type="spellStart"/>
      <w:r>
        <w:t>ainen</w:t>
      </w:r>
      <w:proofErr w:type="spellEnd"/>
      <w:r>
        <w:t xml:space="preserve"> </w:t>
      </w:r>
      <w:proofErr w:type="spellStart"/>
      <w:r>
        <w:t>bestympten</w:t>
      </w:r>
      <w:proofErr w:type="spellEnd"/>
      <w:r>
        <w:t xml:space="preserve"> tag / </w:t>
      </w:r>
      <w:proofErr w:type="spellStart"/>
      <w:r>
        <w:t>het</w:t>
      </w:r>
      <w:proofErr w:type="spellEnd"/>
      <w:r>
        <w:t xml:space="preserve"> Herodes an das </w:t>
      </w:r>
      <w:proofErr w:type="spellStart"/>
      <w:r>
        <w:t>Künigklich</w:t>
      </w:r>
      <w:proofErr w:type="spellEnd"/>
      <w:r>
        <w:t xml:space="preserve"> </w:t>
      </w:r>
      <w:proofErr w:type="spellStart"/>
      <w:r>
        <w:t>klayd</w:t>
      </w:r>
      <w:proofErr w:type="spellEnd"/>
      <w:r>
        <w:t xml:space="preserve"> / </w:t>
      </w:r>
      <w:proofErr w:type="spellStart"/>
      <w:r>
        <w:t>satzt</w:t>
      </w:r>
      <w:proofErr w:type="spellEnd"/>
      <w:r>
        <w:t xml:space="preserve"> sich </w:t>
      </w:r>
      <w:proofErr w:type="spellStart"/>
      <w:r>
        <w:t>auff</w:t>
      </w:r>
      <w:proofErr w:type="spellEnd"/>
      <w:r>
        <w:t xml:space="preserve"> den </w:t>
      </w:r>
      <w:proofErr w:type="spellStart"/>
      <w:r>
        <w:t>Richterstul</w:t>
      </w:r>
      <w:proofErr w:type="spellEnd"/>
      <w:r>
        <w:t xml:space="preserve"> / und </w:t>
      </w:r>
      <w:proofErr w:type="spellStart"/>
      <w:r>
        <w:t>thet</w:t>
      </w:r>
      <w:proofErr w:type="spellEnd"/>
      <w:r>
        <w:t xml:space="preserve"> </w:t>
      </w:r>
      <w:proofErr w:type="spellStart"/>
      <w:r>
        <w:t>ain</w:t>
      </w:r>
      <w:proofErr w:type="spellEnd"/>
      <w:r>
        <w:t xml:space="preserve"> </w:t>
      </w:r>
      <w:proofErr w:type="spellStart"/>
      <w:r>
        <w:t>red</w:t>
      </w:r>
      <w:proofErr w:type="spellEnd"/>
      <w:r>
        <w:t xml:space="preserve"> zu in. Das </w:t>
      </w:r>
      <w:proofErr w:type="spellStart"/>
      <w:r>
        <w:t>volck</w:t>
      </w:r>
      <w:proofErr w:type="spellEnd"/>
      <w:r>
        <w:t xml:space="preserve"> </w:t>
      </w:r>
      <w:proofErr w:type="spellStart"/>
      <w:r>
        <w:t>lieff</w:t>
      </w:r>
      <w:proofErr w:type="spellEnd"/>
      <w:r>
        <w:t xml:space="preserve"> zu und sprach. Das ist </w:t>
      </w:r>
      <w:proofErr w:type="spellStart"/>
      <w:r>
        <w:t>ain</w:t>
      </w:r>
      <w:proofErr w:type="spellEnd"/>
      <w:r>
        <w:t xml:space="preserve"> </w:t>
      </w:r>
      <w:proofErr w:type="spellStart"/>
      <w:r>
        <w:t>stymm</w:t>
      </w:r>
      <w:proofErr w:type="spellEnd"/>
      <w:r>
        <w:t xml:space="preserve"> </w:t>
      </w:r>
      <w:proofErr w:type="spellStart"/>
      <w:r>
        <w:t>Gotes</w:t>
      </w:r>
      <w:proofErr w:type="spellEnd"/>
      <w:r>
        <w:t xml:space="preserve"> / und </w:t>
      </w:r>
      <w:proofErr w:type="spellStart"/>
      <w:r>
        <w:t>nit</w:t>
      </w:r>
      <w:proofErr w:type="spellEnd"/>
      <w:r>
        <w:t xml:space="preserve"> </w:t>
      </w:r>
      <w:proofErr w:type="spellStart"/>
      <w:r>
        <w:t>ains</w:t>
      </w:r>
      <w:proofErr w:type="spellEnd"/>
      <w:r>
        <w:t xml:space="preserve"> </w:t>
      </w:r>
      <w:proofErr w:type="spellStart"/>
      <w:r>
        <w:t>menschen</w:t>
      </w:r>
      <w:proofErr w:type="spellEnd"/>
      <w:r>
        <w:t xml:space="preserve">. Als bald schlug in der </w:t>
      </w:r>
      <w:proofErr w:type="spellStart"/>
      <w:r>
        <w:t>Engell</w:t>
      </w:r>
      <w:proofErr w:type="spellEnd"/>
      <w:r>
        <w:t xml:space="preserve"> des </w:t>
      </w:r>
      <w:proofErr w:type="spellStart"/>
      <w:r>
        <w:t>herren</w:t>
      </w:r>
      <w:proofErr w:type="spellEnd"/>
      <w:r>
        <w:t xml:space="preserve"> / darum das er den </w:t>
      </w:r>
      <w:proofErr w:type="spellStart"/>
      <w:r>
        <w:t>preiß</w:t>
      </w:r>
      <w:proofErr w:type="spellEnd"/>
      <w:r>
        <w:t xml:space="preserve"> </w:t>
      </w:r>
      <w:proofErr w:type="spellStart"/>
      <w:r>
        <w:t>nit</w:t>
      </w:r>
      <w:proofErr w:type="spellEnd"/>
      <w:r>
        <w:t xml:space="preserve"> </w:t>
      </w:r>
      <w:proofErr w:type="spellStart"/>
      <w:r>
        <w:t>Got</w:t>
      </w:r>
      <w:proofErr w:type="spellEnd"/>
      <w:r>
        <w:t xml:space="preserve"> gab / und ward fressen von den </w:t>
      </w:r>
      <w:proofErr w:type="spellStart"/>
      <w:r>
        <w:t>würmer</w:t>
      </w:r>
      <w:proofErr w:type="spellEnd"/>
      <w:r>
        <w:t xml:space="preserve"> / und gab seinen </w:t>
      </w:r>
      <w:proofErr w:type="spellStart"/>
      <w:r>
        <w:t>gaist</w:t>
      </w:r>
      <w:proofErr w:type="spellEnd"/>
      <w:r>
        <w:t xml:space="preserve"> auf. </w:t>
      </w:r>
    </w:p>
    <w:p w14:paraId="0D30412D" w14:textId="77777777" w:rsidR="003F3825" w:rsidRDefault="003F3825" w:rsidP="003F3825">
      <w:pPr>
        <w:pStyle w:val="StandardWeb"/>
      </w:pPr>
      <w:r>
        <w:t xml:space="preserve">Darum sehen wir nu / wenn wir </w:t>
      </w:r>
      <w:proofErr w:type="spellStart"/>
      <w:r>
        <w:t>ainen</w:t>
      </w:r>
      <w:proofErr w:type="spellEnd"/>
      <w:r>
        <w:t xml:space="preserve"> wollen loben / das er </w:t>
      </w:r>
      <w:proofErr w:type="spellStart"/>
      <w:r>
        <w:t>ainen</w:t>
      </w:r>
      <w:proofErr w:type="spellEnd"/>
      <w:r>
        <w:t xml:space="preserve"> glauben zu </w:t>
      </w:r>
      <w:proofErr w:type="spellStart"/>
      <w:r>
        <w:t>Got</w:t>
      </w:r>
      <w:proofErr w:type="spellEnd"/>
      <w:r>
        <w:t xml:space="preserve"> hat / oder </w:t>
      </w:r>
      <w:proofErr w:type="spellStart"/>
      <w:r>
        <w:t>sunst</w:t>
      </w:r>
      <w:proofErr w:type="spellEnd"/>
      <w:r>
        <w:t xml:space="preserve"> was </w:t>
      </w:r>
      <w:proofErr w:type="spellStart"/>
      <w:r>
        <w:t>eerlich</w:t>
      </w:r>
      <w:proofErr w:type="spellEnd"/>
      <w:r>
        <w:t xml:space="preserve"> ist. So </w:t>
      </w:r>
      <w:proofErr w:type="spellStart"/>
      <w:r>
        <w:t>sy</w:t>
      </w:r>
      <w:proofErr w:type="spellEnd"/>
      <w:r>
        <w:t xml:space="preserve"> nun in </w:t>
      </w:r>
      <w:proofErr w:type="spellStart"/>
      <w:r>
        <w:t>nit</w:t>
      </w:r>
      <w:proofErr w:type="spellEnd"/>
      <w:r>
        <w:t xml:space="preserve"> darin loben / sonder </w:t>
      </w:r>
      <w:proofErr w:type="spellStart"/>
      <w:r>
        <w:t>Got</w:t>
      </w:r>
      <w:proofErr w:type="spellEnd"/>
      <w:r>
        <w:t xml:space="preserve"> der im solche </w:t>
      </w:r>
      <w:proofErr w:type="spellStart"/>
      <w:r>
        <w:t>eer</w:t>
      </w:r>
      <w:proofErr w:type="spellEnd"/>
      <w:r>
        <w:t xml:space="preserve"> geben hat / das er uns auch solche </w:t>
      </w:r>
      <w:proofErr w:type="spellStart"/>
      <w:r>
        <w:t>gnad</w:t>
      </w:r>
      <w:proofErr w:type="spellEnd"/>
      <w:r>
        <w:t xml:space="preserve"> geben </w:t>
      </w:r>
      <w:proofErr w:type="spellStart"/>
      <w:r>
        <w:t>wolt</w:t>
      </w:r>
      <w:proofErr w:type="spellEnd"/>
      <w:r>
        <w:t xml:space="preserve"> / und welcher </w:t>
      </w:r>
      <w:proofErr w:type="spellStart"/>
      <w:r>
        <w:t>Got</w:t>
      </w:r>
      <w:proofErr w:type="spellEnd"/>
      <w:r>
        <w:t xml:space="preserve"> </w:t>
      </w:r>
      <w:proofErr w:type="spellStart"/>
      <w:r>
        <w:t>nit</w:t>
      </w:r>
      <w:proofErr w:type="spellEnd"/>
      <w:r>
        <w:t xml:space="preserve"> </w:t>
      </w:r>
      <w:proofErr w:type="spellStart"/>
      <w:r>
        <w:t>dardurch</w:t>
      </w:r>
      <w:proofErr w:type="spellEnd"/>
      <w:r>
        <w:t xml:space="preserve"> lobet / der ist </w:t>
      </w:r>
      <w:proofErr w:type="spellStart"/>
      <w:r>
        <w:t>ain</w:t>
      </w:r>
      <w:proofErr w:type="spellEnd"/>
      <w:r>
        <w:t xml:space="preserve"> </w:t>
      </w:r>
      <w:proofErr w:type="spellStart"/>
      <w:r>
        <w:t>verachter</w:t>
      </w:r>
      <w:proofErr w:type="spellEnd"/>
      <w:r>
        <w:t xml:space="preserve"> der </w:t>
      </w:r>
      <w:proofErr w:type="spellStart"/>
      <w:r>
        <w:t>götlichen</w:t>
      </w:r>
      <w:proofErr w:type="spellEnd"/>
      <w:r>
        <w:t xml:space="preserve"> </w:t>
      </w:r>
      <w:proofErr w:type="spellStart"/>
      <w:r>
        <w:t>eer</w:t>
      </w:r>
      <w:proofErr w:type="spellEnd"/>
      <w:r>
        <w:t xml:space="preserve">. </w:t>
      </w:r>
    </w:p>
    <w:p w14:paraId="0F410FE0" w14:textId="77777777" w:rsidR="003F3825" w:rsidRDefault="003F3825" w:rsidP="003F3825">
      <w:pPr>
        <w:pStyle w:val="StandardWeb"/>
      </w:pPr>
      <w:r>
        <w:t xml:space="preserve">Nu möcht </w:t>
      </w:r>
      <w:proofErr w:type="spellStart"/>
      <w:r>
        <w:t>ainer</w:t>
      </w:r>
      <w:proofErr w:type="spellEnd"/>
      <w:r>
        <w:t xml:space="preserve"> sprechen also. Lesen wir doch im alten Testament an </w:t>
      </w:r>
      <w:proofErr w:type="spellStart"/>
      <w:r>
        <w:t>vil</w:t>
      </w:r>
      <w:proofErr w:type="spellEnd"/>
      <w:r>
        <w:t xml:space="preserve"> enden / das </w:t>
      </w:r>
      <w:proofErr w:type="spellStart"/>
      <w:r>
        <w:t>ain</w:t>
      </w:r>
      <w:proofErr w:type="spellEnd"/>
      <w:r>
        <w:t xml:space="preserve"> </w:t>
      </w:r>
      <w:proofErr w:type="spellStart"/>
      <w:r>
        <w:t>menschen</w:t>
      </w:r>
      <w:proofErr w:type="spellEnd"/>
      <w:r>
        <w:t xml:space="preserve"> den andern hat </w:t>
      </w:r>
      <w:proofErr w:type="spellStart"/>
      <w:r>
        <w:t>anbeeten</w:t>
      </w:r>
      <w:proofErr w:type="spellEnd"/>
      <w:r>
        <w:t xml:space="preserve"> lassen / als </w:t>
      </w:r>
      <w:proofErr w:type="spellStart"/>
      <w:r>
        <w:t>Achior</w:t>
      </w:r>
      <w:proofErr w:type="spellEnd"/>
      <w:r>
        <w:t xml:space="preserve"> / Judith. Judith. xii. Und </w:t>
      </w:r>
      <w:proofErr w:type="spellStart"/>
      <w:r>
        <w:t>Heliam</w:t>
      </w:r>
      <w:proofErr w:type="spellEnd"/>
      <w:r>
        <w:t xml:space="preserve"> </w:t>
      </w:r>
      <w:proofErr w:type="spellStart"/>
      <w:r>
        <w:t>Sunamitis</w:t>
      </w:r>
      <w:proofErr w:type="spellEnd"/>
      <w:r>
        <w:t xml:space="preserve"> </w:t>
      </w:r>
      <w:proofErr w:type="spellStart"/>
      <w:r>
        <w:t>IIII</w:t>
      </w:r>
      <w:proofErr w:type="spellEnd"/>
      <w:r>
        <w:t xml:space="preserve">. Reg. </w:t>
      </w:r>
      <w:proofErr w:type="spellStart"/>
      <w:r>
        <w:t>IIII</w:t>
      </w:r>
      <w:proofErr w:type="spellEnd"/>
      <w:r>
        <w:t xml:space="preserve">. Abraham den Engel.. Gen. xix. Loth </w:t>
      </w:r>
      <w:proofErr w:type="spellStart"/>
      <w:r>
        <w:t>Jonatam</w:t>
      </w:r>
      <w:proofErr w:type="spellEnd"/>
      <w:r>
        <w:t xml:space="preserve"> </w:t>
      </w:r>
      <w:proofErr w:type="spellStart"/>
      <w:r>
        <w:t>REg.</w:t>
      </w:r>
      <w:proofErr w:type="spellEnd"/>
      <w:r>
        <w:t xml:space="preserve"> xx. Saul </w:t>
      </w:r>
      <w:proofErr w:type="spellStart"/>
      <w:r>
        <w:t>Samuelem</w:t>
      </w:r>
      <w:proofErr w:type="spellEnd"/>
      <w:r>
        <w:t xml:space="preserve"> am i. Buch der </w:t>
      </w:r>
      <w:proofErr w:type="spellStart"/>
      <w:r>
        <w:t>künig</w:t>
      </w:r>
      <w:proofErr w:type="spellEnd"/>
      <w:r>
        <w:t xml:space="preserve"> am xxviii. </w:t>
      </w:r>
      <w:proofErr w:type="spellStart"/>
      <w:r>
        <w:t>cap</w:t>
      </w:r>
      <w:proofErr w:type="spellEnd"/>
      <w:r>
        <w:t xml:space="preserve">. hat </w:t>
      </w:r>
      <w:proofErr w:type="spellStart"/>
      <w:r>
        <w:t>anbeetet</w:t>
      </w:r>
      <w:proofErr w:type="spellEnd"/>
      <w:r>
        <w:t xml:space="preserve"> / und also durch das alt Testament hinweg / findt man fast an </w:t>
      </w:r>
      <w:proofErr w:type="spellStart"/>
      <w:r>
        <w:t>vil</w:t>
      </w:r>
      <w:proofErr w:type="spellEnd"/>
      <w:r>
        <w:t xml:space="preserve"> orten </w:t>
      </w:r>
      <w:proofErr w:type="spellStart"/>
      <w:r>
        <w:t>zwayerlay</w:t>
      </w:r>
      <w:proofErr w:type="spellEnd"/>
      <w:r>
        <w:t xml:space="preserve"> anbeten. </w:t>
      </w:r>
      <w:proofErr w:type="spellStart"/>
      <w:r>
        <w:t>Ains</w:t>
      </w:r>
      <w:proofErr w:type="spellEnd"/>
      <w:r>
        <w:t xml:space="preserve"> ist </w:t>
      </w:r>
      <w:proofErr w:type="spellStart"/>
      <w:r>
        <w:t>eüsserlich</w:t>
      </w:r>
      <w:proofErr w:type="spellEnd"/>
      <w:r>
        <w:t xml:space="preserve"> / nemlich / mit dem </w:t>
      </w:r>
      <w:proofErr w:type="spellStart"/>
      <w:r>
        <w:t>haubt</w:t>
      </w:r>
      <w:proofErr w:type="spellEnd"/>
      <w:r>
        <w:t xml:space="preserve"> </w:t>
      </w:r>
      <w:proofErr w:type="spellStart"/>
      <w:r>
        <w:t>naygen</w:t>
      </w:r>
      <w:proofErr w:type="spellEnd"/>
      <w:r>
        <w:t xml:space="preserve"> / sich </w:t>
      </w:r>
      <w:proofErr w:type="spellStart"/>
      <w:r>
        <w:t>bucken</w:t>
      </w:r>
      <w:proofErr w:type="spellEnd"/>
      <w:r>
        <w:t xml:space="preserve"> mit dem leib / </w:t>
      </w:r>
      <w:proofErr w:type="spellStart"/>
      <w:r>
        <w:t>auff</w:t>
      </w:r>
      <w:proofErr w:type="spellEnd"/>
      <w:r>
        <w:t xml:space="preserve"> die </w:t>
      </w:r>
      <w:proofErr w:type="spellStart"/>
      <w:r>
        <w:t>knye</w:t>
      </w:r>
      <w:proofErr w:type="spellEnd"/>
      <w:r>
        <w:t xml:space="preserve"> fallen / auf die erden fallen / und </w:t>
      </w:r>
      <w:proofErr w:type="spellStart"/>
      <w:r>
        <w:t>solchs</w:t>
      </w:r>
      <w:proofErr w:type="spellEnd"/>
      <w:r>
        <w:t xml:space="preserve"> thun zu </w:t>
      </w:r>
      <w:proofErr w:type="spellStart"/>
      <w:r>
        <w:t>aim</w:t>
      </w:r>
      <w:proofErr w:type="spellEnd"/>
      <w:r>
        <w:t xml:space="preserve"> </w:t>
      </w:r>
      <w:proofErr w:type="spellStart"/>
      <w:r>
        <w:t>zaichen</w:t>
      </w:r>
      <w:proofErr w:type="spellEnd"/>
      <w:r>
        <w:t xml:space="preserve"> der </w:t>
      </w:r>
      <w:proofErr w:type="spellStart"/>
      <w:r>
        <w:t>oberkait</w:t>
      </w:r>
      <w:proofErr w:type="spellEnd"/>
      <w:r>
        <w:t xml:space="preserve"> und </w:t>
      </w:r>
      <w:proofErr w:type="spellStart"/>
      <w:r>
        <w:t>gwalt</w:t>
      </w:r>
      <w:proofErr w:type="spellEnd"/>
      <w:r>
        <w:t xml:space="preserve"> / gleich wie man den weltlichen </w:t>
      </w:r>
      <w:proofErr w:type="spellStart"/>
      <w:r>
        <w:t>herren</w:t>
      </w:r>
      <w:proofErr w:type="spellEnd"/>
      <w:r>
        <w:t xml:space="preserve"> auch stillschweigend sich </w:t>
      </w:r>
      <w:proofErr w:type="spellStart"/>
      <w:r>
        <w:t>naygen</w:t>
      </w:r>
      <w:proofErr w:type="spellEnd"/>
      <w:r>
        <w:t xml:space="preserve"> muß. Solch </w:t>
      </w:r>
      <w:proofErr w:type="spellStart"/>
      <w:r>
        <w:t>eüsserlich</w:t>
      </w:r>
      <w:proofErr w:type="spellEnd"/>
      <w:r>
        <w:t xml:space="preserve"> </w:t>
      </w:r>
      <w:proofErr w:type="spellStart"/>
      <w:r>
        <w:t>eererbietung</w:t>
      </w:r>
      <w:proofErr w:type="spellEnd"/>
      <w:r>
        <w:t xml:space="preserve"> </w:t>
      </w:r>
      <w:proofErr w:type="spellStart"/>
      <w:r>
        <w:t>haißt</w:t>
      </w:r>
      <w:proofErr w:type="spellEnd"/>
      <w:r>
        <w:t xml:space="preserve"> </w:t>
      </w:r>
      <w:proofErr w:type="spellStart"/>
      <w:r>
        <w:t>aigentlich</w:t>
      </w:r>
      <w:proofErr w:type="spellEnd"/>
      <w:r>
        <w:t xml:space="preserve"> in der </w:t>
      </w:r>
      <w:proofErr w:type="spellStart"/>
      <w:r>
        <w:t>schrifft</w:t>
      </w:r>
      <w:proofErr w:type="spellEnd"/>
      <w:r>
        <w:t xml:space="preserve"> </w:t>
      </w:r>
      <w:proofErr w:type="spellStart"/>
      <w:r>
        <w:t>anbeeten</w:t>
      </w:r>
      <w:proofErr w:type="spellEnd"/>
      <w:r>
        <w:t xml:space="preserve"> / und ist </w:t>
      </w:r>
      <w:proofErr w:type="spellStart"/>
      <w:r>
        <w:t>auß</w:t>
      </w:r>
      <w:proofErr w:type="spellEnd"/>
      <w:r>
        <w:t xml:space="preserve"> lauter </w:t>
      </w:r>
      <w:proofErr w:type="spellStart"/>
      <w:r>
        <w:t>unverstand</w:t>
      </w:r>
      <w:proofErr w:type="spellEnd"/>
      <w:r>
        <w:t xml:space="preserve"> das </w:t>
      </w:r>
      <w:proofErr w:type="spellStart"/>
      <w:r>
        <w:t>wörtlin</w:t>
      </w:r>
      <w:proofErr w:type="spellEnd"/>
      <w:r>
        <w:t xml:space="preserve"> </w:t>
      </w:r>
      <w:proofErr w:type="spellStart"/>
      <w:r>
        <w:t>Adorare</w:t>
      </w:r>
      <w:proofErr w:type="spellEnd"/>
      <w:r>
        <w:t xml:space="preserve"> </w:t>
      </w:r>
      <w:proofErr w:type="spellStart"/>
      <w:r>
        <w:t>verteütschet</w:t>
      </w:r>
      <w:proofErr w:type="spellEnd"/>
      <w:r>
        <w:t xml:space="preserve"> </w:t>
      </w:r>
      <w:proofErr w:type="spellStart"/>
      <w:r>
        <w:t>auff</w:t>
      </w:r>
      <w:proofErr w:type="spellEnd"/>
      <w:r>
        <w:t xml:space="preserve"> </w:t>
      </w:r>
      <w:proofErr w:type="spellStart"/>
      <w:r>
        <w:t>anbeeten</w:t>
      </w:r>
      <w:proofErr w:type="spellEnd"/>
      <w:r>
        <w:t xml:space="preserve"> / welches vom </w:t>
      </w:r>
      <w:proofErr w:type="spellStart"/>
      <w:r>
        <w:t>beeten</w:t>
      </w:r>
      <w:proofErr w:type="spellEnd"/>
      <w:r>
        <w:t xml:space="preserve"> des </w:t>
      </w:r>
      <w:proofErr w:type="spellStart"/>
      <w:r>
        <w:t>munds</w:t>
      </w:r>
      <w:proofErr w:type="spellEnd"/>
      <w:r>
        <w:t xml:space="preserve"> </w:t>
      </w:r>
      <w:proofErr w:type="spellStart"/>
      <w:r>
        <w:t>zustarck</w:t>
      </w:r>
      <w:proofErr w:type="spellEnd"/>
      <w:r>
        <w:t xml:space="preserve"> lautet / und wär </w:t>
      </w:r>
      <w:proofErr w:type="spellStart"/>
      <w:r>
        <w:t>vil</w:t>
      </w:r>
      <w:proofErr w:type="spellEnd"/>
      <w:r>
        <w:t xml:space="preserve"> besser / das man sprech / </w:t>
      </w:r>
      <w:proofErr w:type="spellStart"/>
      <w:r>
        <w:t>Eer</w:t>
      </w:r>
      <w:proofErr w:type="spellEnd"/>
      <w:r>
        <w:t xml:space="preserve"> erbieten / oder wie das </w:t>
      </w:r>
      <w:proofErr w:type="spellStart"/>
      <w:r>
        <w:t>Hebraisch</w:t>
      </w:r>
      <w:proofErr w:type="spellEnd"/>
      <w:r>
        <w:t xml:space="preserve"> gibt / </w:t>
      </w:r>
      <w:proofErr w:type="spellStart"/>
      <w:r>
        <w:t>naygen</w:t>
      </w:r>
      <w:proofErr w:type="spellEnd"/>
      <w:r>
        <w:t xml:space="preserve"> / und das </w:t>
      </w:r>
      <w:proofErr w:type="spellStart"/>
      <w:r>
        <w:t>anbeeten</w:t>
      </w:r>
      <w:proofErr w:type="spellEnd"/>
      <w:r>
        <w:t xml:space="preserve"> oder </w:t>
      </w:r>
      <w:proofErr w:type="spellStart"/>
      <w:r>
        <w:t>eer</w:t>
      </w:r>
      <w:proofErr w:type="spellEnd"/>
      <w:r>
        <w:t xml:space="preserve"> erbieten </w:t>
      </w:r>
      <w:proofErr w:type="spellStart"/>
      <w:r>
        <w:t>eüsserlich</w:t>
      </w:r>
      <w:proofErr w:type="spellEnd"/>
      <w:r>
        <w:t xml:space="preserve"> / ist on </w:t>
      </w:r>
      <w:proofErr w:type="spellStart"/>
      <w:r>
        <w:t>underschaid</w:t>
      </w:r>
      <w:proofErr w:type="spellEnd"/>
      <w:r>
        <w:t xml:space="preserve"> </w:t>
      </w:r>
      <w:proofErr w:type="spellStart"/>
      <w:r>
        <w:t>erzaigt</w:t>
      </w:r>
      <w:proofErr w:type="spellEnd"/>
      <w:r>
        <w:t xml:space="preserve"> worden / </w:t>
      </w:r>
      <w:proofErr w:type="spellStart"/>
      <w:r>
        <w:t>Got</w:t>
      </w:r>
      <w:proofErr w:type="spellEnd"/>
      <w:r>
        <w:t xml:space="preserve"> / und </w:t>
      </w:r>
      <w:proofErr w:type="spellStart"/>
      <w:r>
        <w:t>künigen</w:t>
      </w:r>
      <w:proofErr w:type="spellEnd"/>
      <w:r>
        <w:t xml:space="preserve"> / wie auch noch das </w:t>
      </w:r>
      <w:proofErr w:type="spellStart"/>
      <w:r>
        <w:t>naygen</w:t>
      </w:r>
      <w:proofErr w:type="spellEnd"/>
      <w:r>
        <w:t xml:space="preserve"> und </w:t>
      </w:r>
      <w:proofErr w:type="spellStart"/>
      <w:r>
        <w:t>knyen</w:t>
      </w:r>
      <w:proofErr w:type="spellEnd"/>
      <w:r>
        <w:t xml:space="preserve"> </w:t>
      </w:r>
      <w:proofErr w:type="spellStart"/>
      <w:r>
        <w:t>eüsserlich</w:t>
      </w:r>
      <w:proofErr w:type="spellEnd"/>
      <w:r>
        <w:t xml:space="preserve"> / </w:t>
      </w:r>
      <w:proofErr w:type="spellStart"/>
      <w:r>
        <w:t>bayd</w:t>
      </w:r>
      <w:proofErr w:type="spellEnd"/>
      <w:r>
        <w:t xml:space="preserve"> / </w:t>
      </w:r>
      <w:proofErr w:type="spellStart"/>
      <w:r>
        <w:t>Got</w:t>
      </w:r>
      <w:proofErr w:type="spellEnd"/>
      <w:r>
        <w:t xml:space="preserve"> und den </w:t>
      </w:r>
      <w:proofErr w:type="spellStart"/>
      <w:r>
        <w:t>menschen</w:t>
      </w:r>
      <w:proofErr w:type="spellEnd"/>
      <w:r>
        <w:t xml:space="preserve"> </w:t>
      </w:r>
      <w:proofErr w:type="spellStart"/>
      <w:r>
        <w:t>erzaigt</w:t>
      </w:r>
      <w:proofErr w:type="spellEnd"/>
      <w:r>
        <w:t xml:space="preserve"> </w:t>
      </w:r>
      <w:proofErr w:type="spellStart"/>
      <w:r>
        <w:t>wirt</w:t>
      </w:r>
      <w:proofErr w:type="spellEnd"/>
      <w:r>
        <w:t xml:space="preserve">. Das ander </w:t>
      </w:r>
      <w:proofErr w:type="spellStart"/>
      <w:r>
        <w:t>anbeeten</w:t>
      </w:r>
      <w:proofErr w:type="spellEnd"/>
      <w:r>
        <w:t xml:space="preserve"> ist auch </w:t>
      </w:r>
      <w:proofErr w:type="spellStart"/>
      <w:r>
        <w:t>ain</w:t>
      </w:r>
      <w:proofErr w:type="spellEnd"/>
      <w:r>
        <w:t xml:space="preserve"> </w:t>
      </w:r>
      <w:proofErr w:type="spellStart"/>
      <w:r>
        <w:t>anbeetung</w:t>
      </w:r>
      <w:proofErr w:type="spellEnd"/>
      <w:r>
        <w:t xml:space="preserve"> / oder </w:t>
      </w:r>
      <w:proofErr w:type="spellStart"/>
      <w:r>
        <w:t>Eererbietung</w:t>
      </w:r>
      <w:proofErr w:type="spellEnd"/>
      <w:r>
        <w:t xml:space="preserve"> / oder </w:t>
      </w:r>
      <w:proofErr w:type="spellStart"/>
      <w:r>
        <w:t>naygung</w:t>
      </w:r>
      <w:proofErr w:type="spellEnd"/>
      <w:r>
        <w:t xml:space="preserve"> des </w:t>
      </w:r>
      <w:proofErr w:type="spellStart"/>
      <w:r>
        <w:t>hertzen</w:t>
      </w:r>
      <w:proofErr w:type="spellEnd"/>
      <w:r>
        <w:t xml:space="preserve"> / damit du dich von </w:t>
      </w:r>
      <w:proofErr w:type="spellStart"/>
      <w:r>
        <w:t>grund</w:t>
      </w:r>
      <w:proofErr w:type="spellEnd"/>
      <w:r>
        <w:t xml:space="preserve"> deines herzen </w:t>
      </w:r>
      <w:proofErr w:type="spellStart"/>
      <w:r>
        <w:t>erzaigst</w:t>
      </w:r>
      <w:proofErr w:type="spellEnd"/>
      <w:r>
        <w:t xml:space="preserve"> und bekennest / als </w:t>
      </w:r>
      <w:proofErr w:type="spellStart"/>
      <w:r>
        <w:t>ain</w:t>
      </w:r>
      <w:proofErr w:type="spellEnd"/>
      <w:r>
        <w:t xml:space="preserve"> </w:t>
      </w:r>
      <w:proofErr w:type="spellStart"/>
      <w:r>
        <w:t>underthänige</w:t>
      </w:r>
      <w:proofErr w:type="spellEnd"/>
      <w:r>
        <w:t xml:space="preserve"> </w:t>
      </w:r>
      <w:proofErr w:type="spellStart"/>
      <w:r>
        <w:t>creatur</w:t>
      </w:r>
      <w:proofErr w:type="spellEnd"/>
      <w:r>
        <w:t xml:space="preserve">. Und </w:t>
      </w:r>
      <w:proofErr w:type="spellStart"/>
      <w:r>
        <w:t>solchs</w:t>
      </w:r>
      <w:proofErr w:type="spellEnd"/>
      <w:r>
        <w:t xml:space="preserve"> </w:t>
      </w:r>
      <w:proofErr w:type="spellStart"/>
      <w:r>
        <w:t>anbeeten</w:t>
      </w:r>
      <w:proofErr w:type="spellEnd"/>
      <w:r>
        <w:t xml:space="preserve"> ist nichts anders / dann der glaub / oder des </w:t>
      </w:r>
      <w:proofErr w:type="spellStart"/>
      <w:r>
        <w:t>glaubens</w:t>
      </w:r>
      <w:proofErr w:type="spellEnd"/>
      <w:r>
        <w:t xml:space="preserve"> höchst </w:t>
      </w:r>
      <w:proofErr w:type="spellStart"/>
      <w:r>
        <w:t>werck</w:t>
      </w:r>
      <w:proofErr w:type="spellEnd"/>
      <w:r>
        <w:t xml:space="preserve"> gegen </w:t>
      </w:r>
      <w:proofErr w:type="spellStart"/>
      <w:r>
        <w:t>got</w:t>
      </w:r>
      <w:proofErr w:type="spellEnd"/>
      <w:r>
        <w:t xml:space="preserve"> / dann </w:t>
      </w:r>
      <w:proofErr w:type="spellStart"/>
      <w:r>
        <w:t>solchs</w:t>
      </w:r>
      <w:proofErr w:type="spellEnd"/>
      <w:r>
        <w:t xml:space="preserve"> </w:t>
      </w:r>
      <w:proofErr w:type="spellStart"/>
      <w:r>
        <w:t>herzlichs</w:t>
      </w:r>
      <w:proofErr w:type="spellEnd"/>
      <w:r>
        <w:t xml:space="preserve"> </w:t>
      </w:r>
      <w:proofErr w:type="spellStart"/>
      <w:r>
        <w:t>naygen</w:t>
      </w:r>
      <w:proofErr w:type="spellEnd"/>
      <w:r>
        <w:t xml:space="preserve"> / </w:t>
      </w:r>
      <w:proofErr w:type="spellStart"/>
      <w:r>
        <w:t>bucken</w:t>
      </w:r>
      <w:proofErr w:type="spellEnd"/>
      <w:r>
        <w:t xml:space="preserve"> / </w:t>
      </w:r>
      <w:proofErr w:type="spellStart"/>
      <w:r>
        <w:t>Eererbietung</w:t>
      </w:r>
      <w:proofErr w:type="spellEnd"/>
      <w:r>
        <w:t xml:space="preserve"> / </w:t>
      </w:r>
      <w:proofErr w:type="spellStart"/>
      <w:r>
        <w:t>bekantnuß</w:t>
      </w:r>
      <w:proofErr w:type="spellEnd"/>
      <w:r>
        <w:t xml:space="preserve"> / oder wie man es nennen will / vermag </w:t>
      </w:r>
      <w:proofErr w:type="spellStart"/>
      <w:r>
        <w:t>nyemant</w:t>
      </w:r>
      <w:proofErr w:type="spellEnd"/>
      <w:r>
        <w:t xml:space="preserve"> im herzen zu </w:t>
      </w:r>
      <w:proofErr w:type="spellStart"/>
      <w:r>
        <w:t>thung</w:t>
      </w:r>
      <w:proofErr w:type="spellEnd"/>
      <w:r>
        <w:t xml:space="preserve"> gegen </w:t>
      </w:r>
      <w:proofErr w:type="spellStart"/>
      <w:r>
        <w:t>got</w:t>
      </w:r>
      <w:proofErr w:type="spellEnd"/>
      <w:r>
        <w:t xml:space="preserve"> / er halt dann on alles </w:t>
      </w:r>
      <w:proofErr w:type="spellStart"/>
      <w:r>
        <w:t>Got</w:t>
      </w:r>
      <w:proofErr w:type="spellEnd"/>
      <w:r>
        <w:t xml:space="preserve"> für seinen </w:t>
      </w:r>
      <w:proofErr w:type="spellStart"/>
      <w:r>
        <w:t>herren</w:t>
      </w:r>
      <w:proofErr w:type="spellEnd"/>
      <w:r>
        <w:t xml:space="preserve"> und </w:t>
      </w:r>
      <w:proofErr w:type="spellStart"/>
      <w:r>
        <w:t>vater</w:t>
      </w:r>
      <w:proofErr w:type="spellEnd"/>
      <w:r>
        <w:t xml:space="preserve"> / von dem er alles guts hat / und haben </w:t>
      </w:r>
      <w:proofErr w:type="spellStart"/>
      <w:r>
        <w:t>wirdt</w:t>
      </w:r>
      <w:proofErr w:type="spellEnd"/>
      <w:r>
        <w:t xml:space="preserve"> / durch welchen on allen verdienst von allen </w:t>
      </w:r>
      <w:proofErr w:type="spellStart"/>
      <w:r>
        <w:t>sünden</w:t>
      </w:r>
      <w:proofErr w:type="spellEnd"/>
      <w:r>
        <w:t xml:space="preserve"> und übel </w:t>
      </w:r>
      <w:proofErr w:type="spellStart"/>
      <w:r>
        <w:t>erlößt</w:t>
      </w:r>
      <w:proofErr w:type="spellEnd"/>
      <w:r>
        <w:t xml:space="preserve"> und behalten </w:t>
      </w:r>
      <w:proofErr w:type="spellStart"/>
      <w:r>
        <w:t>wirt</w:t>
      </w:r>
      <w:proofErr w:type="spellEnd"/>
      <w:r>
        <w:t xml:space="preserve">. Zum andern / das </w:t>
      </w:r>
      <w:proofErr w:type="spellStart"/>
      <w:r>
        <w:t>allain</w:t>
      </w:r>
      <w:proofErr w:type="spellEnd"/>
      <w:r>
        <w:t xml:space="preserve"> in </w:t>
      </w:r>
      <w:proofErr w:type="spellStart"/>
      <w:r>
        <w:t>got</w:t>
      </w:r>
      <w:proofErr w:type="spellEnd"/>
      <w:r>
        <w:t xml:space="preserve"> </w:t>
      </w:r>
      <w:proofErr w:type="spellStart"/>
      <w:r>
        <w:t>vertrawen</w:t>
      </w:r>
      <w:proofErr w:type="spellEnd"/>
      <w:r>
        <w:t xml:space="preserve"> / in </w:t>
      </w:r>
      <w:proofErr w:type="spellStart"/>
      <w:r>
        <w:t>anzuruffen</w:t>
      </w:r>
      <w:proofErr w:type="spellEnd"/>
      <w:r>
        <w:t xml:space="preserve"> / und </w:t>
      </w:r>
      <w:proofErr w:type="spellStart"/>
      <w:r>
        <w:t>ain</w:t>
      </w:r>
      <w:proofErr w:type="spellEnd"/>
      <w:r>
        <w:t xml:space="preserve"> </w:t>
      </w:r>
      <w:proofErr w:type="spellStart"/>
      <w:r>
        <w:t>zuflucht</w:t>
      </w:r>
      <w:proofErr w:type="spellEnd"/>
      <w:r>
        <w:t xml:space="preserve"> in in zuhaben / </w:t>
      </w:r>
      <w:proofErr w:type="spellStart"/>
      <w:r>
        <w:t>zaigt</w:t>
      </w:r>
      <w:proofErr w:type="spellEnd"/>
      <w:r>
        <w:t xml:space="preserve"> klärlich an der </w:t>
      </w:r>
      <w:proofErr w:type="spellStart"/>
      <w:r>
        <w:t>maister</w:t>
      </w:r>
      <w:proofErr w:type="spellEnd"/>
      <w:r>
        <w:t xml:space="preserve"> der </w:t>
      </w:r>
      <w:proofErr w:type="spellStart"/>
      <w:r>
        <w:t>warhait</w:t>
      </w:r>
      <w:proofErr w:type="spellEnd"/>
      <w:r>
        <w:t xml:space="preserve"> und </w:t>
      </w:r>
      <w:proofErr w:type="spellStart"/>
      <w:r>
        <w:t>ainig</w:t>
      </w:r>
      <w:proofErr w:type="spellEnd"/>
      <w:r>
        <w:t xml:space="preserve"> Doctor der </w:t>
      </w:r>
      <w:proofErr w:type="spellStart"/>
      <w:r>
        <w:t>götlichen</w:t>
      </w:r>
      <w:proofErr w:type="spellEnd"/>
      <w:r>
        <w:t xml:space="preserve"> </w:t>
      </w:r>
      <w:proofErr w:type="spellStart"/>
      <w:r>
        <w:t>geschriffe</w:t>
      </w:r>
      <w:proofErr w:type="spellEnd"/>
      <w:r>
        <w:t xml:space="preserve"> der </w:t>
      </w:r>
      <w:proofErr w:type="spellStart"/>
      <w:r>
        <w:t>hailig</w:t>
      </w:r>
      <w:proofErr w:type="spellEnd"/>
      <w:r>
        <w:t xml:space="preserve"> </w:t>
      </w:r>
      <w:proofErr w:type="spellStart"/>
      <w:r>
        <w:t>gaist</w:t>
      </w:r>
      <w:proofErr w:type="spellEnd"/>
      <w:r>
        <w:t xml:space="preserve"> / als wir nu sehen </w:t>
      </w:r>
      <w:proofErr w:type="spellStart"/>
      <w:r>
        <w:t>auß</w:t>
      </w:r>
      <w:proofErr w:type="spellEnd"/>
      <w:r>
        <w:t xml:space="preserve"> dem Psal. am xlix. Du </w:t>
      </w:r>
      <w:proofErr w:type="spellStart"/>
      <w:r>
        <w:t>solt</w:t>
      </w:r>
      <w:proofErr w:type="spellEnd"/>
      <w:r>
        <w:t xml:space="preserve"> mich </w:t>
      </w:r>
      <w:proofErr w:type="spellStart"/>
      <w:r>
        <w:t>anruffen</w:t>
      </w:r>
      <w:proofErr w:type="spellEnd"/>
      <w:r>
        <w:t xml:space="preserve"> an dem tag der </w:t>
      </w:r>
      <w:proofErr w:type="spellStart"/>
      <w:r>
        <w:t>trübsal</w:t>
      </w:r>
      <w:proofErr w:type="spellEnd"/>
      <w:r>
        <w:t xml:space="preserve"> / und ich </w:t>
      </w:r>
      <w:proofErr w:type="spellStart"/>
      <w:r>
        <w:t>erlöß</w:t>
      </w:r>
      <w:proofErr w:type="spellEnd"/>
      <w:r>
        <w:t xml:space="preserve"> dich / und du </w:t>
      </w:r>
      <w:proofErr w:type="spellStart"/>
      <w:r>
        <w:t>wirdst</w:t>
      </w:r>
      <w:proofErr w:type="spellEnd"/>
      <w:r>
        <w:t xml:space="preserve"> mich </w:t>
      </w:r>
      <w:proofErr w:type="spellStart"/>
      <w:r>
        <w:t>eeren</w:t>
      </w:r>
      <w:proofErr w:type="spellEnd"/>
      <w:r>
        <w:t xml:space="preserve">. Und am xlv. Unser </w:t>
      </w:r>
      <w:proofErr w:type="spellStart"/>
      <w:r>
        <w:t>got</w:t>
      </w:r>
      <w:proofErr w:type="spellEnd"/>
      <w:r>
        <w:t xml:space="preserve"> ist </w:t>
      </w:r>
      <w:proofErr w:type="spellStart"/>
      <w:r>
        <w:t>ain</w:t>
      </w:r>
      <w:proofErr w:type="spellEnd"/>
      <w:r>
        <w:t xml:space="preserve"> </w:t>
      </w:r>
      <w:proofErr w:type="spellStart"/>
      <w:r>
        <w:t>zuflucht</w:t>
      </w:r>
      <w:proofErr w:type="spellEnd"/>
      <w:r>
        <w:t xml:space="preserve"> / und </w:t>
      </w:r>
      <w:proofErr w:type="spellStart"/>
      <w:r>
        <w:t>ain</w:t>
      </w:r>
      <w:proofErr w:type="spellEnd"/>
      <w:r>
        <w:t xml:space="preserve"> </w:t>
      </w:r>
      <w:proofErr w:type="spellStart"/>
      <w:r>
        <w:t>krafft</w:t>
      </w:r>
      <w:proofErr w:type="spellEnd"/>
      <w:r>
        <w:t xml:space="preserve">. ER ist </w:t>
      </w:r>
      <w:proofErr w:type="spellStart"/>
      <w:r>
        <w:t>ain</w:t>
      </w:r>
      <w:proofErr w:type="spellEnd"/>
      <w:r>
        <w:t xml:space="preserve"> </w:t>
      </w:r>
      <w:proofErr w:type="spellStart"/>
      <w:r>
        <w:t>helffer</w:t>
      </w:r>
      <w:proofErr w:type="spellEnd"/>
      <w:r>
        <w:t xml:space="preserve"> in der </w:t>
      </w:r>
      <w:proofErr w:type="spellStart"/>
      <w:r>
        <w:t>trübsal</w:t>
      </w:r>
      <w:proofErr w:type="spellEnd"/>
      <w:r>
        <w:t xml:space="preserve"> / die uns haben funden </w:t>
      </w:r>
      <w:proofErr w:type="spellStart"/>
      <w:r>
        <w:t>krefftigklich</w:t>
      </w:r>
      <w:proofErr w:type="spellEnd"/>
      <w:r>
        <w:t xml:space="preserve">. Darum werden wir uns </w:t>
      </w:r>
      <w:proofErr w:type="spellStart"/>
      <w:r>
        <w:t>nit</w:t>
      </w:r>
      <w:proofErr w:type="spellEnd"/>
      <w:r>
        <w:t xml:space="preserve"> </w:t>
      </w:r>
      <w:proofErr w:type="spellStart"/>
      <w:r>
        <w:t>förchten</w:t>
      </w:r>
      <w:proofErr w:type="spellEnd"/>
      <w:r>
        <w:t xml:space="preserve"> / so die </w:t>
      </w:r>
      <w:proofErr w:type="spellStart"/>
      <w:r>
        <w:t>erd</w:t>
      </w:r>
      <w:proofErr w:type="spellEnd"/>
      <w:r>
        <w:t xml:space="preserve"> bewegt </w:t>
      </w:r>
      <w:proofErr w:type="spellStart"/>
      <w:r>
        <w:t>wirt</w:t>
      </w:r>
      <w:proofErr w:type="spellEnd"/>
      <w:r>
        <w:t xml:space="preserve"> / und die </w:t>
      </w:r>
      <w:proofErr w:type="spellStart"/>
      <w:r>
        <w:t>berg</w:t>
      </w:r>
      <w:proofErr w:type="spellEnd"/>
      <w:r>
        <w:t xml:space="preserve"> geworfen werden in das herz des </w:t>
      </w:r>
      <w:proofErr w:type="spellStart"/>
      <w:r>
        <w:t>mörs</w:t>
      </w:r>
      <w:proofErr w:type="spellEnd"/>
      <w:r>
        <w:t xml:space="preserve">. Und Psal. xvii. und </w:t>
      </w:r>
      <w:proofErr w:type="spellStart"/>
      <w:r>
        <w:t>Esaie</w:t>
      </w:r>
      <w:proofErr w:type="spellEnd"/>
      <w:r>
        <w:t xml:space="preserve"> xliii. Ich bin / und on mich ist </w:t>
      </w:r>
      <w:proofErr w:type="spellStart"/>
      <w:r>
        <w:t>kain</w:t>
      </w:r>
      <w:proofErr w:type="spellEnd"/>
      <w:r>
        <w:t xml:space="preserve"> </w:t>
      </w:r>
      <w:proofErr w:type="spellStart"/>
      <w:r>
        <w:t>hayland</w:t>
      </w:r>
      <w:proofErr w:type="spellEnd"/>
      <w:r>
        <w:t xml:space="preserve">. Und in Geschichten der Apostel am </w:t>
      </w:r>
      <w:proofErr w:type="spellStart"/>
      <w:r>
        <w:t>iiii</w:t>
      </w:r>
      <w:proofErr w:type="spellEnd"/>
      <w:r>
        <w:t xml:space="preserve">. Christus ist der </w:t>
      </w:r>
      <w:proofErr w:type="spellStart"/>
      <w:r>
        <w:t>stain</w:t>
      </w:r>
      <w:proofErr w:type="spellEnd"/>
      <w:r>
        <w:t xml:space="preserve"> / der von euch </w:t>
      </w:r>
      <w:proofErr w:type="spellStart"/>
      <w:r>
        <w:t>bawleüten</w:t>
      </w:r>
      <w:proofErr w:type="spellEnd"/>
      <w:r>
        <w:t xml:space="preserve"> </w:t>
      </w:r>
      <w:proofErr w:type="spellStart"/>
      <w:r>
        <w:t>verworffen</w:t>
      </w:r>
      <w:proofErr w:type="spellEnd"/>
      <w:r>
        <w:t xml:space="preserve"> / und zum </w:t>
      </w:r>
      <w:proofErr w:type="spellStart"/>
      <w:r>
        <w:t>eckstain</w:t>
      </w:r>
      <w:proofErr w:type="spellEnd"/>
      <w:r>
        <w:t xml:space="preserve"> worden ist / und ist in </w:t>
      </w:r>
      <w:proofErr w:type="spellStart"/>
      <w:r>
        <w:t>kaim</w:t>
      </w:r>
      <w:proofErr w:type="spellEnd"/>
      <w:r>
        <w:t xml:space="preserve"> andern </w:t>
      </w:r>
      <w:proofErr w:type="spellStart"/>
      <w:r>
        <w:t>hail</w:t>
      </w:r>
      <w:proofErr w:type="spellEnd"/>
      <w:r>
        <w:t xml:space="preserve"> / ist auch </w:t>
      </w:r>
      <w:proofErr w:type="spellStart"/>
      <w:r>
        <w:t>kain</w:t>
      </w:r>
      <w:proofErr w:type="spellEnd"/>
      <w:r>
        <w:t xml:space="preserve"> ander </w:t>
      </w:r>
      <w:proofErr w:type="spellStart"/>
      <w:r>
        <w:t>nam</w:t>
      </w:r>
      <w:proofErr w:type="spellEnd"/>
      <w:r>
        <w:t xml:space="preserve"> dem </w:t>
      </w:r>
      <w:proofErr w:type="spellStart"/>
      <w:r>
        <w:t>menschen</w:t>
      </w:r>
      <w:proofErr w:type="spellEnd"/>
      <w:r>
        <w:t xml:space="preserve"> geben / darinnen wir sollen selig werden. Wer ist der </w:t>
      </w:r>
      <w:proofErr w:type="spellStart"/>
      <w:r>
        <w:t>eckstain</w:t>
      </w:r>
      <w:proofErr w:type="spellEnd"/>
      <w:r>
        <w:t xml:space="preserve"> / dann </w:t>
      </w:r>
      <w:proofErr w:type="spellStart"/>
      <w:r>
        <w:t>allain</w:t>
      </w:r>
      <w:proofErr w:type="spellEnd"/>
      <w:r>
        <w:t xml:space="preserve"> Christus. Darauf müssen wir uns </w:t>
      </w:r>
      <w:proofErr w:type="spellStart"/>
      <w:r>
        <w:t>alain</w:t>
      </w:r>
      <w:proofErr w:type="spellEnd"/>
      <w:r>
        <w:t xml:space="preserve"> setzen und </w:t>
      </w:r>
      <w:proofErr w:type="spellStart"/>
      <w:r>
        <w:t>vertrawen</w:t>
      </w:r>
      <w:proofErr w:type="spellEnd"/>
      <w:r>
        <w:t xml:space="preserve"> haben / und </w:t>
      </w:r>
      <w:proofErr w:type="spellStart"/>
      <w:r>
        <w:t>auff</w:t>
      </w:r>
      <w:proofErr w:type="spellEnd"/>
      <w:r>
        <w:t xml:space="preserve"> </w:t>
      </w:r>
      <w:proofErr w:type="spellStart"/>
      <w:r>
        <w:t>kainen</w:t>
      </w:r>
      <w:proofErr w:type="spellEnd"/>
      <w:r>
        <w:t xml:space="preserve"> andern. Und Hester am lii. spricht, Lieber </w:t>
      </w:r>
      <w:proofErr w:type="spellStart"/>
      <w:r>
        <w:t>herr</w:t>
      </w:r>
      <w:proofErr w:type="spellEnd"/>
      <w:r>
        <w:t xml:space="preserve"> / der du unser </w:t>
      </w:r>
      <w:proofErr w:type="spellStart"/>
      <w:r>
        <w:t>künig</w:t>
      </w:r>
      <w:proofErr w:type="spellEnd"/>
      <w:r>
        <w:t xml:space="preserve"> </w:t>
      </w:r>
      <w:proofErr w:type="spellStart"/>
      <w:r>
        <w:t>alain</w:t>
      </w:r>
      <w:proofErr w:type="spellEnd"/>
      <w:r>
        <w:t xml:space="preserve"> bist / </w:t>
      </w:r>
      <w:proofErr w:type="spellStart"/>
      <w:r>
        <w:t>hilff</w:t>
      </w:r>
      <w:proofErr w:type="spellEnd"/>
      <w:r>
        <w:t xml:space="preserve"> mir </w:t>
      </w:r>
      <w:proofErr w:type="spellStart"/>
      <w:r>
        <w:t>ainigen</w:t>
      </w:r>
      <w:proofErr w:type="spellEnd"/>
      <w:r>
        <w:t xml:space="preserve"> / welcher on dich </w:t>
      </w:r>
      <w:proofErr w:type="spellStart"/>
      <w:r>
        <w:t>kain</w:t>
      </w:r>
      <w:proofErr w:type="spellEnd"/>
      <w:r>
        <w:t xml:space="preserve"> ander </w:t>
      </w:r>
      <w:proofErr w:type="spellStart"/>
      <w:r>
        <w:t>helffer</w:t>
      </w:r>
      <w:proofErr w:type="spellEnd"/>
      <w:r>
        <w:t xml:space="preserve"> ist. Und </w:t>
      </w:r>
      <w:proofErr w:type="spellStart"/>
      <w:r>
        <w:t>Exodi</w:t>
      </w:r>
      <w:proofErr w:type="spellEnd"/>
      <w:r>
        <w:t xml:space="preserve"> am xv. und Esa. xii. Mein </w:t>
      </w:r>
      <w:proofErr w:type="spellStart"/>
      <w:r>
        <w:t>stercke</w:t>
      </w:r>
      <w:proofErr w:type="spellEnd"/>
      <w:r>
        <w:t xml:space="preserve"> und mein lob ist der </w:t>
      </w:r>
      <w:proofErr w:type="spellStart"/>
      <w:r>
        <w:t>herr</w:t>
      </w:r>
      <w:proofErr w:type="spellEnd"/>
      <w:r>
        <w:t xml:space="preserve"> / und ist mir worden zu </w:t>
      </w:r>
      <w:proofErr w:type="spellStart"/>
      <w:r>
        <w:t>ainem</w:t>
      </w:r>
      <w:proofErr w:type="spellEnd"/>
      <w:r>
        <w:t xml:space="preserve"> </w:t>
      </w:r>
      <w:proofErr w:type="spellStart"/>
      <w:r>
        <w:t>hail</w:t>
      </w:r>
      <w:proofErr w:type="spellEnd"/>
      <w:r>
        <w:t xml:space="preserve"> / der ist mein </w:t>
      </w:r>
      <w:proofErr w:type="spellStart"/>
      <w:r>
        <w:t>Got</w:t>
      </w:r>
      <w:proofErr w:type="spellEnd"/>
      <w:r>
        <w:t xml:space="preserve"> / und ich wird in </w:t>
      </w:r>
      <w:proofErr w:type="spellStart"/>
      <w:r>
        <w:t>eeren</w:t>
      </w:r>
      <w:proofErr w:type="spellEnd"/>
      <w:r>
        <w:t xml:space="preserve"> / </w:t>
      </w:r>
      <w:proofErr w:type="spellStart"/>
      <w:r>
        <w:t>ainen</w:t>
      </w:r>
      <w:proofErr w:type="spellEnd"/>
      <w:r>
        <w:t xml:space="preserve"> </w:t>
      </w:r>
      <w:proofErr w:type="spellStart"/>
      <w:r>
        <w:t>Got</w:t>
      </w:r>
      <w:proofErr w:type="spellEnd"/>
      <w:r>
        <w:t xml:space="preserve"> meines </w:t>
      </w:r>
      <w:proofErr w:type="spellStart"/>
      <w:r>
        <w:t>vaters</w:t>
      </w:r>
      <w:proofErr w:type="spellEnd"/>
      <w:r>
        <w:t xml:space="preserve"> / und ich wird in hoch </w:t>
      </w:r>
      <w:proofErr w:type="spellStart"/>
      <w:r>
        <w:t>preysen</w:t>
      </w:r>
      <w:proofErr w:type="spellEnd"/>
      <w:r>
        <w:t xml:space="preserve"> und erheben. Und am andern Buch der </w:t>
      </w:r>
      <w:proofErr w:type="spellStart"/>
      <w:r>
        <w:t>künig</w:t>
      </w:r>
      <w:proofErr w:type="spellEnd"/>
      <w:r>
        <w:t xml:space="preserve"> am xxii. </w:t>
      </w:r>
      <w:proofErr w:type="spellStart"/>
      <w:r>
        <w:t>cap</w:t>
      </w:r>
      <w:proofErr w:type="spellEnd"/>
      <w:r>
        <w:t xml:space="preserve">. Der </w:t>
      </w:r>
      <w:proofErr w:type="spellStart"/>
      <w:r>
        <w:t>herr</w:t>
      </w:r>
      <w:proofErr w:type="spellEnd"/>
      <w:r>
        <w:t xml:space="preserve"> ist mein </w:t>
      </w:r>
      <w:proofErr w:type="spellStart"/>
      <w:r>
        <w:t>felß</w:t>
      </w:r>
      <w:proofErr w:type="spellEnd"/>
      <w:r>
        <w:t xml:space="preserve"> / mein </w:t>
      </w:r>
      <w:proofErr w:type="spellStart"/>
      <w:r>
        <w:t>stercke</w:t>
      </w:r>
      <w:proofErr w:type="spellEnd"/>
      <w:r>
        <w:t xml:space="preserve"> / mein </w:t>
      </w:r>
      <w:proofErr w:type="spellStart"/>
      <w:r>
        <w:t>hayland</w:t>
      </w:r>
      <w:proofErr w:type="spellEnd"/>
      <w:r>
        <w:t xml:space="preserve"> / und </w:t>
      </w:r>
      <w:proofErr w:type="spellStart"/>
      <w:r>
        <w:t>Got</w:t>
      </w:r>
      <w:proofErr w:type="spellEnd"/>
      <w:r>
        <w:t xml:space="preserve"> mein </w:t>
      </w:r>
      <w:proofErr w:type="spellStart"/>
      <w:r>
        <w:t>starcker</w:t>
      </w:r>
      <w:proofErr w:type="spellEnd"/>
      <w:r>
        <w:t xml:space="preserve"> </w:t>
      </w:r>
      <w:proofErr w:type="spellStart"/>
      <w:r>
        <w:t>herr</w:t>
      </w:r>
      <w:proofErr w:type="spellEnd"/>
      <w:r>
        <w:t xml:space="preserve"> / und ich wird in in hoffen / mein schilt der </w:t>
      </w:r>
      <w:proofErr w:type="spellStart"/>
      <w:r>
        <w:t>gewalt</w:t>
      </w:r>
      <w:proofErr w:type="spellEnd"/>
      <w:r>
        <w:t xml:space="preserve"> meines </w:t>
      </w:r>
      <w:proofErr w:type="spellStart"/>
      <w:r>
        <w:t>hails</w:t>
      </w:r>
      <w:proofErr w:type="spellEnd"/>
      <w:r>
        <w:t xml:space="preserve"> / mein </w:t>
      </w:r>
      <w:proofErr w:type="spellStart"/>
      <w:r>
        <w:t>erhöher</w:t>
      </w:r>
      <w:proofErr w:type="spellEnd"/>
      <w:r>
        <w:t xml:space="preserve"> / mein </w:t>
      </w:r>
      <w:proofErr w:type="spellStart"/>
      <w:r>
        <w:t>zuflucht</w:t>
      </w:r>
      <w:proofErr w:type="spellEnd"/>
      <w:r>
        <w:t xml:space="preserve"> / mein </w:t>
      </w:r>
      <w:proofErr w:type="spellStart"/>
      <w:r>
        <w:t>seligmacher</w:t>
      </w:r>
      <w:proofErr w:type="spellEnd"/>
      <w:r>
        <w:t xml:space="preserve"> / du </w:t>
      </w:r>
      <w:proofErr w:type="spellStart"/>
      <w:r>
        <w:t>wirdst</w:t>
      </w:r>
      <w:proofErr w:type="spellEnd"/>
      <w:r>
        <w:t xml:space="preserve"> mich erlösen von meiner </w:t>
      </w:r>
      <w:proofErr w:type="spellStart"/>
      <w:r>
        <w:t>ungerechtigkait</w:t>
      </w:r>
      <w:proofErr w:type="spellEnd"/>
      <w:r>
        <w:t xml:space="preserve">. Ich wird </w:t>
      </w:r>
      <w:proofErr w:type="spellStart"/>
      <w:r>
        <w:t>anruffen</w:t>
      </w:r>
      <w:proofErr w:type="spellEnd"/>
      <w:r>
        <w:t xml:space="preserve"> den </w:t>
      </w:r>
      <w:proofErr w:type="spellStart"/>
      <w:r>
        <w:t>lobwirdigen</w:t>
      </w:r>
      <w:proofErr w:type="spellEnd"/>
      <w:r>
        <w:t xml:space="preserve"> </w:t>
      </w:r>
      <w:proofErr w:type="spellStart"/>
      <w:r>
        <w:t>herren</w:t>
      </w:r>
      <w:proofErr w:type="spellEnd"/>
      <w:r>
        <w:t xml:space="preserve"> / und ich wird behalten vor meinen feinden. Psal. cxliii. Gelobt sey der </w:t>
      </w:r>
      <w:proofErr w:type="spellStart"/>
      <w:r>
        <w:t>herr</w:t>
      </w:r>
      <w:proofErr w:type="spellEnd"/>
      <w:r>
        <w:t xml:space="preserve"> mein </w:t>
      </w:r>
      <w:proofErr w:type="spellStart"/>
      <w:r>
        <w:t>Got</w:t>
      </w:r>
      <w:proofErr w:type="spellEnd"/>
      <w:r>
        <w:t xml:space="preserve"> / mein </w:t>
      </w:r>
      <w:proofErr w:type="spellStart"/>
      <w:r>
        <w:t>barmhertzigkait</w:t>
      </w:r>
      <w:proofErr w:type="spellEnd"/>
      <w:r>
        <w:t xml:space="preserve"> / mein </w:t>
      </w:r>
      <w:proofErr w:type="spellStart"/>
      <w:r>
        <w:t>zuflucht</w:t>
      </w:r>
      <w:proofErr w:type="spellEnd"/>
      <w:r>
        <w:t xml:space="preserve"> / mein </w:t>
      </w:r>
      <w:proofErr w:type="spellStart"/>
      <w:r>
        <w:t>auffnemer</w:t>
      </w:r>
      <w:proofErr w:type="spellEnd"/>
      <w:r>
        <w:t xml:space="preserve"> / mein </w:t>
      </w:r>
      <w:proofErr w:type="spellStart"/>
      <w:r>
        <w:t>erlöser</w:t>
      </w:r>
      <w:proofErr w:type="spellEnd"/>
      <w:r>
        <w:t xml:space="preserve"> / und mein </w:t>
      </w:r>
      <w:proofErr w:type="spellStart"/>
      <w:r>
        <w:t>beschirmer</w:t>
      </w:r>
      <w:proofErr w:type="spellEnd"/>
      <w:r>
        <w:t xml:space="preserve"> / und ich hab in in gehoffet. Und am buch der </w:t>
      </w:r>
      <w:proofErr w:type="spellStart"/>
      <w:r>
        <w:t>künig</w:t>
      </w:r>
      <w:proofErr w:type="spellEnd"/>
      <w:r>
        <w:t xml:space="preserve"> am xvii. </w:t>
      </w:r>
      <w:proofErr w:type="spellStart"/>
      <w:r>
        <w:t>Förchtet</w:t>
      </w:r>
      <w:proofErr w:type="spellEnd"/>
      <w:r>
        <w:t xml:space="preserve"> </w:t>
      </w:r>
      <w:proofErr w:type="spellStart"/>
      <w:r>
        <w:t>Got</w:t>
      </w:r>
      <w:proofErr w:type="spellEnd"/>
      <w:r>
        <w:t xml:space="preserve"> </w:t>
      </w:r>
      <w:proofErr w:type="spellStart"/>
      <w:r>
        <w:t>ewern</w:t>
      </w:r>
      <w:proofErr w:type="spellEnd"/>
      <w:r>
        <w:t xml:space="preserve"> </w:t>
      </w:r>
      <w:proofErr w:type="spellStart"/>
      <w:r>
        <w:t>herren</w:t>
      </w:r>
      <w:proofErr w:type="spellEnd"/>
      <w:r>
        <w:t xml:space="preserve"> / und er </w:t>
      </w:r>
      <w:proofErr w:type="spellStart"/>
      <w:r>
        <w:t>wirt</w:t>
      </w:r>
      <w:proofErr w:type="spellEnd"/>
      <w:r>
        <w:t xml:space="preserve"> </w:t>
      </w:r>
      <w:proofErr w:type="spellStart"/>
      <w:r>
        <w:t>eüch</w:t>
      </w:r>
      <w:proofErr w:type="spellEnd"/>
      <w:r>
        <w:t xml:space="preserve"> erretten von der </w:t>
      </w:r>
      <w:proofErr w:type="spellStart"/>
      <w:r>
        <w:t>hand</w:t>
      </w:r>
      <w:proofErr w:type="spellEnd"/>
      <w:r>
        <w:t xml:space="preserve"> aller </w:t>
      </w:r>
      <w:proofErr w:type="spellStart"/>
      <w:r>
        <w:t>ewer</w:t>
      </w:r>
      <w:proofErr w:type="spellEnd"/>
      <w:r>
        <w:t xml:space="preserve"> feind. ii. </w:t>
      </w:r>
      <w:proofErr w:type="spellStart"/>
      <w:r>
        <w:t>Paralip</w:t>
      </w:r>
      <w:proofErr w:type="spellEnd"/>
      <w:r>
        <w:t xml:space="preserve">. xx. Glaubet in </w:t>
      </w:r>
      <w:proofErr w:type="spellStart"/>
      <w:r>
        <w:t>herren</w:t>
      </w:r>
      <w:proofErr w:type="spellEnd"/>
      <w:r>
        <w:t xml:space="preserve"> </w:t>
      </w:r>
      <w:proofErr w:type="spellStart"/>
      <w:r>
        <w:t>ewern</w:t>
      </w:r>
      <w:proofErr w:type="spellEnd"/>
      <w:r>
        <w:t xml:space="preserve"> </w:t>
      </w:r>
      <w:proofErr w:type="spellStart"/>
      <w:r>
        <w:t>Got</w:t>
      </w:r>
      <w:proofErr w:type="spellEnd"/>
      <w:r>
        <w:t xml:space="preserve">, so werdet </w:t>
      </w:r>
      <w:proofErr w:type="spellStart"/>
      <w:r>
        <w:t>ir</w:t>
      </w:r>
      <w:proofErr w:type="spellEnd"/>
      <w:r>
        <w:t xml:space="preserve"> sicher. Gebet </w:t>
      </w:r>
      <w:proofErr w:type="spellStart"/>
      <w:r>
        <w:t>glauen</w:t>
      </w:r>
      <w:proofErr w:type="spellEnd"/>
      <w:r>
        <w:t xml:space="preserve"> seinen Propheten / so </w:t>
      </w:r>
      <w:proofErr w:type="spellStart"/>
      <w:r>
        <w:t>wirdt</w:t>
      </w:r>
      <w:proofErr w:type="spellEnd"/>
      <w:r>
        <w:t xml:space="preserve"> alles glückselig </w:t>
      </w:r>
      <w:proofErr w:type="spellStart"/>
      <w:r>
        <w:t>zuhandengeen</w:t>
      </w:r>
      <w:proofErr w:type="spellEnd"/>
      <w:r>
        <w:t xml:space="preserve">. Und Psal. lxxxv. O </w:t>
      </w:r>
      <w:proofErr w:type="spellStart"/>
      <w:r>
        <w:t>herr</w:t>
      </w:r>
      <w:proofErr w:type="spellEnd"/>
      <w:r>
        <w:t xml:space="preserve"> </w:t>
      </w:r>
      <w:proofErr w:type="spellStart"/>
      <w:r>
        <w:t>nayg</w:t>
      </w:r>
      <w:proofErr w:type="spellEnd"/>
      <w:r>
        <w:t xml:space="preserve"> mir dein </w:t>
      </w:r>
      <w:proofErr w:type="spellStart"/>
      <w:r>
        <w:t>or</w:t>
      </w:r>
      <w:proofErr w:type="spellEnd"/>
      <w:r>
        <w:t xml:space="preserve"> und erhör mich / wann ich bin </w:t>
      </w:r>
      <w:proofErr w:type="spellStart"/>
      <w:r>
        <w:t>geprestig</w:t>
      </w:r>
      <w:proofErr w:type="spellEnd"/>
      <w:r>
        <w:t xml:space="preserve"> und arm / behüt mein </w:t>
      </w:r>
      <w:proofErr w:type="spellStart"/>
      <w:r>
        <w:t>seel</w:t>
      </w:r>
      <w:proofErr w:type="spellEnd"/>
      <w:r>
        <w:t xml:space="preserve"> / wann ich bin </w:t>
      </w:r>
      <w:proofErr w:type="spellStart"/>
      <w:r>
        <w:t>hailig</w:t>
      </w:r>
      <w:proofErr w:type="spellEnd"/>
      <w:r>
        <w:t xml:space="preserve"> / mein </w:t>
      </w:r>
      <w:proofErr w:type="spellStart"/>
      <w:r>
        <w:t>Got</w:t>
      </w:r>
      <w:proofErr w:type="spellEnd"/>
      <w:r>
        <w:t xml:space="preserve"> / mach behalten deinen </w:t>
      </w:r>
      <w:proofErr w:type="spellStart"/>
      <w:r>
        <w:t>knecht</w:t>
      </w:r>
      <w:proofErr w:type="spellEnd"/>
      <w:r>
        <w:t xml:space="preserve"> / der da hoffet in dich / erbarme dich mein / wann ich hab </w:t>
      </w:r>
      <w:proofErr w:type="spellStart"/>
      <w:r>
        <w:t>gerufft</w:t>
      </w:r>
      <w:proofErr w:type="spellEnd"/>
      <w:r>
        <w:t xml:space="preserve"> den </w:t>
      </w:r>
      <w:proofErr w:type="spellStart"/>
      <w:r>
        <w:t>gantzen</w:t>
      </w:r>
      <w:proofErr w:type="spellEnd"/>
      <w:r>
        <w:t xml:space="preserve"> tag zu dir / o Herr </w:t>
      </w:r>
      <w:proofErr w:type="spellStart"/>
      <w:r>
        <w:t>erfröwe</w:t>
      </w:r>
      <w:proofErr w:type="spellEnd"/>
      <w:r>
        <w:t xml:space="preserve"> die </w:t>
      </w:r>
      <w:proofErr w:type="spellStart"/>
      <w:r>
        <w:t>seel</w:t>
      </w:r>
      <w:proofErr w:type="spellEnd"/>
      <w:r>
        <w:t xml:space="preserve"> deines </w:t>
      </w:r>
      <w:proofErr w:type="spellStart"/>
      <w:r>
        <w:t>knechts</w:t>
      </w:r>
      <w:proofErr w:type="spellEnd"/>
      <w:r>
        <w:t xml:space="preserve"> / wann ich hab </w:t>
      </w:r>
      <w:proofErr w:type="spellStart"/>
      <w:r>
        <w:t>auffgehebt</w:t>
      </w:r>
      <w:proofErr w:type="spellEnd"/>
      <w:r>
        <w:t xml:space="preserve"> mein </w:t>
      </w:r>
      <w:proofErr w:type="spellStart"/>
      <w:r>
        <w:t>seel</w:t>
      </w:r>
      <w:proofErr w:type="spellEnd"/>
      <w:r>
        <w:t xml:space="preserve"> zu dir / wann du </w:t>
      </w:r>
      <w:proofErr w:type="spellStart"/>
      <w:r>
        <w:t>herr</w:t>
      </w:r>
      <w:proofErr w:type="spellEnd"/>
      <w:r>
        <w:t xml:space="preserve"> bist </w:t>
      </w:r>
      <w:proofErr w:type="spellStart"/>
      <w:r>
        <w:t>sanfft</w:t>
      </w:r>
      <w:proofErr w:type="spellEnd"/>
      <w:r>
        <w:t xml:space="preserve"> und </w:t>
      </w:r>
      <w:proofErr w:type="spellStart"/>
      <w:r>
        <w:t>milt</w:t>
      </w:r>
      <w:proofErr w:type="spellEnd"/>
      <w:r>
        <w:t xml:space="preserve"> / und </w:t>
      </w:r>
      <w:proofErr w:type="spellStart"/>
      <w:r>
        <w:t>vil</w:t>
      </w:r>
      <w:proofErr w:type="spellEnd"/>
      <w:r>
        <w:t xml:space="preserve"> </w:t>
      </w:r>
      <w:proofErr w:type="spellStart"/>
      <w:r>
        <w:t>erbermend</w:t>
      </w:r>
      <w:proofErr w:type="spellEnd"/>
      <w:r>
        <w:t xml:space="preserve"> </w:t>
      </w:r>
      <w:proofErr w:type="spellStart"/>
      <w:r>
        <w:t>seind</w:t>
      </w:r>
      <w:proofErr w:type="spellEnd"/>
      <w:r>
        <w:t xml:space="preserve"> den die dich </w:t>
      </w:r>
      <w:proofErr w:type="spellStart"/>
      <w:r>
        <w:t>anruffen</w:t>
      </w:r>
      <w:proofErr w:type="spellEnd"/>
      <w:r>
        <w:t xml:space="preserve">. Und Psal. cvi. </w:t>
      </w:r>
      <w:proofErr w:type="spellStart"/>
      <w:r>
        <w:t>Sy</w:t>
      </w:r>
      <w:proofErr w:type="spellEnd"/>
      <w:r>
        <w:t xml:space="preserve"> </w:t>
      </w:r>
      <w:proofErr w:type="spellStart"/>
      <w:r>
        <w:t>schryen</w:t>
      </w:r>
      <w:proofErr w:type="spellEnd"/>
      <w:r>
        <w:t xml:space="preserve"> zu dem </w:t>
      </w:r>
      <w:proofErr w:type="spellStart"/>
      <w:r>
        <w:t>herren</w:t>
      </w:r>
      <w:proofErr w:type="spellEnd"/>
      <w:r>
        <w:t xml:space="preserve"> do </w:t>
      </w:r>
      <w:proofErr w:type="spellStart"/>
      <w:r>
        <w:t>sy</w:t>
      </w:r>
      <w:proofErr w:type="spellEnd"/>
      <w:r>
        <w:t xml:space="preserve"> betrübt waren / und er erlöset </w:t>
      </w:r>
      <w:proofErr w:type="spellStart"/>
      <w:r>
        <w:t>sy</w:t>
      </w:r>
      <w:proofErr w:type="spellEnd"/>
      <w:r>
        <w:t xml:space="preserve"> von </w:t>
      </w:r>
      <w:proofErr w:type="spellStart"/>
      <w:r>
        <w:t>iren</w:t>
      </w:r>
      <w:proofErr w:type="spellEnd"/>
      <w:r>
        <w:t xml:space="preserve"> </w:t>
      </w:r>
      <w:proofErr w:type="spellStart"/>
      <w:r>
        <w:t>nottürffigkaiten</w:t>
      </w:r>
      <w:proofErr w:type="spellEnd"/>
      <w:r>
        <w:t xml:space="preserve">. Psal. cxvii. Ich hab </w:t>
      </w:r>
      <w:proofErr w:type="spellStart"/>
      <w:r>
        <w:t>angerufft</w:t>
      </w:r>
      <w:proofErr w:type="spellEnd"/>
      <w:r>
        <w:t xml:space="preserve"> den Herren von der </w:t>
      </w:r>
      <w:proofErr w:type="spellStart"/>
      <w:r>
        <w:t>trübsal</w:t>
      </w:r>
      <w:proofErr w:type="spellEnd"/>
      <w:r>
        <w:t xml:space="preserve"> / und er erhört mich in der weite. Der </w:t>
      </w:r>
      <w:proofErr w:type="spellStart"/>
      <w:r>
        <w:t>herr</w:t>
      </w:r>
      <w:proofErr w:type="spellEnd"/>
      <w:r>
        <w:t xml:space="preserve"> ist mein </w:t>
      </w:r>
      <w:proofErr w:type="spellStart"/>
      <w:r>
        <w:t>helffer</w:t>
      </w:r>
      <w:proofErr w:type="spellEnd"/>
      <w:r>
        <w:t xml:space="preserve"> / ich </w:t>
      </w:r>
      <w:proofErr w:type="spellStart"/>
      <w:r>
        <w:t>förcht</w:t>
      </w:r>
      <w:proofErr w:type="spellEnd"/>
      <w:r>
        <w:t xml:space="preserve"> </w:t>
      </w:r>
      <w:proofErr w:type="spellStart"/>
      <w:r>
        <w:t>nit</w:t>
      </w:r>
      <w:proofErr w:type="spellEnd"/>
      <w:r>
        <w:t xml:space="preserve"> was mir der </w:t>
      </w:r>
      <w:proofErr w:type="spellStart"/>
      <w:r>
        <w:t>mensch</w:t>
      </w:r>
      <w:proofErr w:type="spellEnd"/>
      <w:r>
        <w:t xml:space="preserve"> thut / der ist mir </w:t>
      </w:r>
      <w:proofErr w:type="spellStart"/>
      <w:r>
        <w:t>ain</w:t>
      </w:r>
      <w:proofErr w:type="spellEnd"/>
      <w:r>
        <w:t xml:space="preserve"> </w:t>
      </w:r>
      <w:proofErr w:type="spellStart"/>
      <w:r>
        <w:t>helffer</w:t>
      </w:r>
      <w:proofErr w:type="spellEnd"/>
      <w:r>
        <w:t xml:space="preserve">. Da sehen wir nu / wie in die seinen haben </w:t>
      </w:r>
      <w:proofErr w:type="spellStart"/>
      <w:r>
        <w:t>angerufft</w:t>
      </w:r>
      <w:proofErr w:type="spellEnd"/>
      <w:r>
        <w:t xml:space="preserve"> / und in in </w:t>
      </w:r>
      <w:proofErr w:type="spellStart"/>
      <w:r>
        <w:t>vertrawet</w:t>
      </w:r>
      <w:proofErr w:type="spellEnd"/>
      <w:r>
        <w:t xml:space="preserve"> / und </w:t>
      </w:r>
      <w:proofErr w:type="spellStart"/>
      <w:r>
        <w:t>iren</w:t>
      </w:r>
      <w:proofErr w:type="spellEnd"/>
      <w:r>
        <w:t xml:space="preserve"> glauben </w:t>
      </w:r>
      <w:proofErr w:type="spellStart"/>
      <w:r>
        <w:t>auff</w:t>
      </w:r>
      <w:proofErr w:type="spellEnd"/>
      <w:r>
        <w:t xml:space="preserve"> in gesetzt / und </w:t>
      </w:r>
      <w:proofErr w:type="spellStart"/>
      <w:r>
        <w:t>warumb</w:t>
      </w:r>
      <w:proofErr w:type="spellEnd"/>
      <w:r>
        <w:t xml:space="preserve"> wollen wirs dann </w:t>
      </w:r>
      <w:proofErr w:type="spellStart"/>
      <w:r>
        <w:t>nit</w:t>
      </w:r>
      <w:proofErr w:type="spellEnd"/>
      <w:r>
        <w:t xml:space="preserve"> thun. Spricht er doch Math. xi. </w:t>
      </w:r>
      <w:proofErr w:type="spellStart"/>
      <w:r>
        <w:t>Kompt</w:t>
      </w:r>
      <w:proofErr w:type="spellEnd"/>
      <w:r>
        <w:t xml:space="preserve"> all zu mir / die </w:t>
      </w:r>
      <w:proofErr w:type="spellStart"/>
      <w:r>
        <w:t>ir</w:t>
      </w:r>
      <w:proofErr w:type="spellEnd"/>
      <w:r>
        <w:t xml:space="preserve"> beladen </w:t>
      </w:r>
      <w:proofErr w:type="spellStart"/>
      <w:r>
        <w:t>seind</w:t>
      </w:r>
      <w:proofErr w:type="spellEnd"/>
      <w:r>
        <w:t xml:space="preserve"> mit </w:t>
      </w:r>
      <w:proofErr w:type="spellStart"/>
      <w:r>
        <w:t>sünden</w:t>
      </w:r>
      <w:proofErr w:type="spellEnd"/>
      <w:r>
        <w:t xml:space="preserve"> / ich will euch erquicken. </w:t>
      </w:r>
      <w:proofErr w:type="spellStart"/>
      <w:r>
        <w:t>Sihe</w:t>
      </w:r>
      <w:proofErr w:type="spellEnd"/>
      <w:r>
        <w:t xml:space="preserve"> da / er spricht. </w:t>
      </w:r>
      <w:proofErr w:type="spellStart"/>
      <w:r>
        <w:t>Kompt</w:t>
      </w:r>
      <w:proofErr w:type="spellEnd"/>
      <w:r>
        <w:t xml:space="preserve"> zu mir / ich will euch erledigen und </w:t>
      </w:r>
      <w:proofErr w:type="spellStart"/>
      <w:r>
        <w:t>loß</w:t>
      </w:r>
      <w:proofErr w:type="spellEnd"/>
      <w:r>
        <w:t xml:space="preserve"> machen von </w:t>
      </w:r>
      <w:proofErr w:type="spellStart"/>
      <w:r>
        <w:t>ewern</w:t>
      </w:r>
      <w:proofErr w:type="spellEnd"/>
      <w:r>
        <w:t xml:space="preserve"> </w:t>
      </w:r>
      <w:proofErr w:type="spellStart"/>
      <w:r>
        <w:t>sünden</w:t>
      </w:r>
      <w:proofErr w:type="spellEnd"/>
      <w:r>
        <w:t xml:space="preserve">. ER spricht </w:t>
      </w:r>
      <w:proofErr w:type="spellStart"/>
      <w:r>
        <w:t>nit</w:t>
      </w:r>
      <w:proofErr w:type="spellEnd"/>
      <w:r>
        <w:t xml:space="preserve">. </w:t>
      </w:r>
      <w:proofErr w:type="spellStart"/>
      <w:r>
        <w:t>Gee</w:t>
      </w:r>
      <w:proofErr w:type="spellEnd"/>
      <w:r>
        <w:t xml:space="preserve"> zu </w:t>
      </w:r>
      <w:proofErr w:type="spellStart"/>
      <w:r>
        <w:t>sant</w:t>
      </w:r>
      <w:proofErr w:type="spellEnd"/>
      <w:r>
        <w:t xml:space="preserve"> Peter oder Paul. Darum so laßt uns alle zu im </w:t>
      </w:r>
      <w:proofErr w:type="spellStart"/>
      <w:r>
        <w:t>zuflucht</w:t>
      </w:r>
      <w:proofErr w:type="spellEnd"/>
      <w:r>
        <w:t xml:space="preserve"> suchen / dann er der </w:t>
      </w:r>
      <w:proofErr w:type="spellStart"/>
      <w:r>
        <w:t>best</w:t>
      </w:r>
      <w:proofErr w:type="spellEnd"/>
      <w:r>
        <w:t xml:space="preserve"> </w:t>
      </w:r>
      <w:proofErr w:type="spellStart"/>
      <w:r>
        <w:t>helffer</w:t>
      </w:r>
      <w:proofErr w:type="spellEnd"/>
      <w:r>
        <w:t xml:space="preserve"> ist. Das </w:t>
      </w:r>
      <w:proofErr w:type="spellStart"/>
      <w:r>
        <w:t>helff</w:t>
      </w:r>
      <w:proofErr w:type="spellEnd"/>
      <w:r>
        <w:t xml:space="preserve"> uns allen </w:t>
      </w:r>
      <w:proofErr w:type="spellStart"/>
      <w:r>
        <w:t>Got</w:t>
      </w:r>
      <w:proofErr w:type="spellEnd"/>
      <w:r>
        <w:t xml:space="preserve"> der </w:t>
      </w:r>
      <w:proofErr w:type="spellStart"/>
      <w:r>
        <w:t>herr</w:t>
      </w:r>
      <w:proofErr w:type="spellEnd"/>
      <w:r>
        <w:t xml:space="preserve">. Amen. </w:t>
      </w:r>
    </w:p>
    <w:p w14:paraId="4E0AC483" w14:textId="77777777" w:rsidR="003F3825" w:rsidRDefault="003F3825" w:rsidP="003F3825">
      <w:pPr>
        <w:pStyle w:val="StandardWeb"/>
      </w:pPr>
      <w:proofErr w:type="spellStart"/>
      <w:r>
        <w:t>Got</w:t>
      </w:r>
      <w:proofErr w:type="spellEnd"/>
      <w:r>
        <w:t xml:space="preserve"> sey lob, </w:t>
      </w:r>
    </w:p>
    <w:p w14:paraId="25C269DE" w14:textId="77777777" w:rsidR="003F3825" w:rsidRDefault="003F3825" w:rsidP="003F3825">
      <w:pPr>
        <w:pStyle w:val="berschrift1"/>
        <w:rPr>
          <w:sz w:val="48"/>
        </w:rPr>
      </w:pPr>
      <w:r>
        <w:t xml:space="preserve">Ain schön </w:t>
      </w:r>
      <w:proofErr w:type="spellStart"/>
      <w:r>
        <w:t>Auszlegung</w:t>
      </w:r>
      <w:proofErr w:type="spellEnd"/>
      <w:r>
        <w:t xml:space="preserve"> über das </w:t>
      </w:r>
      <w:proofErr w:type="spellStart"/>
      <w:r>
        <w:t>Götlich</w:t>
      </w:r>
      <w:proofErr w:type="spellEnd"/>
      <w:r>
        <w:t xml:space="preserve"> Gebet/ Vater </w:t>
      </w:r>
      <w:proofErr w:type="spellStart"/>
      <w:r>
        <w:t>vnser</w:t>
      </w:r>
      <w:proofErr w:type="spellEnd"/>
      <w:r>
        <w:t>/</w:t>
      </w:r>
    </w:p>
    <w:p w14:paraId="2E64237F" w14:textId="77777777" w:rsidR="003F3825" w:rsidRDefault="003F3825" w:rsidP="003F3825">
      <w:pPr>
        <w:pStyle w:val="StandardWeb"/>
      </w:pPr>
      <w:r>
        <w:rPr>
          <w:rStyle w:val="Fett"/>
          <w:rFonts w:eastAsiaTheme="majorEastAsia"/>
        </w:rPr>
        <w:t xml:space="preserve">Das </w:t>
      </w:r>
      <w:proofErr w:type="spellStart"/>
      <w:r>
        <w:rPr>
          <w:rStyle w:val="Fett"/>
          <w:rFonts w:eastAsiaTheme="majorEastAsia"/>
        </w:rPr>
        <w:t>vnsz</w:t>
      </w:r>
      <w:proofErr w:type="spellEnd"/>
      <w:r>
        <w:rPr>
          <w:rStyle w:val="Fett"/>
          <w:rFonts w:eastAsiaTheme="majorEastAsia"/>
        </w:rPr>
        <w:t xml:space="preserve"> Gott </w:t>
      </w:r>
      <w:proofErr w:type="spellStart"/>
      <w:r>
        <w:rPr>
          <w:rStyle w:val="Fett"/>
          <w:rFonts w:eastAsiaTheme="majorEastAsia"/>
        </w:rPr>
        <w:t>selbs</w:t>
      </w:r>
      <w:proofErr w:type="spellEnd"/>
      <w:r>
        <w:rPr>
          <w:rStyle w:val="Fett"/>
          <w:rFonts w:eastAsiaTheme="majorEastAsia"/>
        </w:rPr>
        <w:t xml:space="preserve"> gelernet hat. Das hat Betracht </w:t>
      </w:r>
      <w:proofErr w:type="spellStart"/>
      <w:r>
        <w:rPr>
          <w:rStyle w:val="Fett"/>
          <w:rFonts w:eastAsiaTheme="majorEastAsia"/>
        </w:rPr>
        <w:t>ain</w:t>
      </w:r>
      <w:proofErr w:type="spellEnd"/>
      <w:r>
        <w:rPr>
          <w:rStyle w:val="Fett"/>
          <w:rFonts w:eastAsiaTheme="majorEastAsia"/>
        </w:rPr>
        <w:t xml:space="preserve"> Armer </w:t>
      </w:r>
      <w:proofErr w:type="spellStart"/>
      <w:r>
        <w:rPr>
          <w:rStyle w:val="Fett"/>
          <w:rFonts w:eastAsiaTheme="majorEastAsia"/>
        </w:rPr>
        <w:t>Bawr</w:t>
      </w:r>
      <w:proofErr w:type="spellEnd"/>
      <w:r>
        <w:rPr>
          <w:rStyle w:val="Fett"/>
          <w:rFonts w:eastAsiaTheme="majorEastAsia"/>
        </w:rPr>
        <w:t xml:space="preserve">/ der weder Lesen noch </w:t>
      </w:r>
      <w:proofErr w:type="spellStart"/>
      <w:r>
        <w:rPr>
          <w:rStyle w:val="Fett"/>
          <w:rFonts w:eastAsiaTheme="majorEastAsia"/>
        </w:rPr>
        <w:t>Schreyben</w:t>
      </w:r>
      <w:proofErr w:type="spellEnd"/>
      <w:r>
        <w:rPr>
          <w:rStyle w:val="Fett"/>
          <w:rFonts w:eastAsiaTheme="majorEastAsia"/>
        </w:rPr>
        <w:t xml:space="preserve"> </w:t>
      </w:r>
      <w:proofErr w:type="spellStart"/>
      <w:r>
        <w:rPr>
          <w:rStyle w:val="Fett"/>
          <w:rFonts w:eastAsiaTheme="majorEastAsia"/>
        </w:rPr>
        <w:t>kan</w:t>
      </w:r>
      <w:proofErr w:type="spellEnd"/>
      <w:r>
        <w:rPr>
          <w:rStyle w:val="Fett"/>
          <w:rFonts w:eastAsiaTheme="majorEastAsia"/>
        </w:rPr>
        <w:t xml:space="preserve">. gar </w:t>
      </w:r>
      <w:proofErr w:type="spellStart"/>
      <w:r>
        <w:rPr>
          <w:rStyle w:val="Fett"/>
          <w:rFonts w:eastAsiaTheme="majorEastAsia"/>
        </w:rPr>
        <w:t>hüpsch</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Nutzlich</w:t>
      </w:r>
      <w:proofErr w:type="spellEnd"/>
      <w:r>
        <w:rPr>
          <w:rStyle w:val="Fett"/>
          <w:rFonts w:eastAsiaTheme="majorEastAsia"/>
        </w:rPr>
        <w:t xml:space="preserve">/ allen </w:t>
      </w:r>
      <w:proofErr w:type="spellStart"/>
      <w:r>
        <w:rPr>
          <w:rStyle w:val="Fett"/>
          <w:rFonts w:eastAsiaTheme="majorEastAsia"/>
        </w:rPr>
        <w:t>Christglaübigen</w:t>
      </w:r>
      <w:proofErr w:type="spellEnd"/>
      <w:r>
        <w:rPr>
          <w:rStyle w:val="Fett"/>
          <w:rFonts w:eastAsiaTheme="majorEastAsia"/>
        </w:rPr>
        <w:t xml:space="preserve"> </w:t>
      </w:r>
      <w:proofErr w:type="spellStart"/>
      <w:r>
        <w:rPr>
          <w:rStyle w:val="Fett"/>
          <w:rFonts w:eastAsiaTheme="majorEastAsia"/>
        </w:rPr>
        <w:t>MEnschen</w:t>
      </w:r>
      <w:proofErr w:type="spellEnd"/>
      <w:r>
        <w:rPr>
          <w:rStyle w:val="Fett"/>
          <w:rFonts w:eastAsiaTheme="majorEastAsia"/>
        </w:rPr>
        <w:t xml:space="preserve"> zu gut/ auch </w:t>
      </w:r>
      <w:proofErr w:type="spellStart"/>
      <w:r>
        <w:rPr>
          <w:rStyle w:val="Fett"/>
          <w:rFonts w:eastAsiaTheme="majorEastAsia"/>
        </w:rPr>
        <w:t>ausz</w:t>
      </w:r>
      <w:proofErr w:type="spellEnd"/>
      <w:r>
        <w:rPr>
          <w:rStyle w:val="Fett"/>
          <w:rFonts w:eastAsiaTheme="majorEastAsia"/>
        </w:rPr>
        <w:t xml:space="preserve"> Brüderlicher </w:t>
      </w:r>
      <w:proofErr w:type="spellStart"/>
      <w:r>
        <w:rPr>
          <w:rStyle w:val="Fett"/>
          <w:rFonts w:eastAsiaTheme="majorEastAsia"/>
        </w:rPr>
        <w:t>Trew</w:t>
      </w:r>
      <w:proofErr w:type="spellEnd"/>
      <w:r>
        <w:rPr>
          <w:rStyle w:val="Fett"/>
          <w:rFonts w:eastAsiaTheme="majorEastAsia"/>
        </w:rPr>
        <w:t>.</w:t>
      </w:r>
      <w:r>
        <w:t xml:space="preserve"> </w:t>
      </w:r>
    </w:p>
    <w:p w14:paraId="52B27B4E" w14:textId="77777777" w:rsidR="003F3825" w:rsidRDefault="003F3825" w:rsidP="003F3825">
      <w:pPr>
        <w:pStyle w:val="StandardWeb"/>
      </w:pPr>
      <w:r>
        <w:t xml:space="preserve">Item, so wir sprechen/ Vater </w:t>
      </w:r>
      <w:proofErr w:type="spellStart"/>
      <w:r>
        <w:t>vnser</w:t>
      </w:r>
      <w:proofErr w:type="spellEnd"/>
      <w:r>
        <w:t xml:space="preserve">/ Bey dem </w:t>
      </w:r>
      <w:proofErr w:type="spellStart"/>
      <w:r>
        <w:t>söllen</w:t>
      </w:r>
      <w:proofErr w:type="spellEnd"/>
      <w:r>
        <w:t xml:space="preserve"> wir </w:t>
      </w:r>
      <w:proofErr w:type="spellStart"/>
      <w:r>
        <w:t>gedencken</w:t>
      </w:r>
      <w:proofErr w:type="spellEnd"/>
      <w:r>
        <w:t xml:space="preserve"> </w:t>
      </w:r>
      <w:proofErr w:type="spellStart"/>
      <w:r>
        <w:t>vnd</w:t>
      </w:r>
      <w:proofErr w:type="spellEnd"/>
      <w:r>
        <w:t xml:space="preserve"> Betrachten/ das er </w:t>
      </w:r>
      <w:proofErr w:type="spellStart"/>
      <w:r>
        <w:t>vnser</w:t>
      </w:r>
      <w:proofErr w:type="spellEnd"/>
      <w:r>
        <w:t xml:space="preserve"> aller Vatter ist. </w:t>
      </w:r>
      <w:proofErr w:type="spellStart"/>
      <w:r>
        <w:t>Vnd</w:t>
      </w:r>
      <w:proofErr w:type="spellEnd"/>
      <w:r>
        <w:t xml:space="preserve"> so er </w:t>
      </w:r>
      <w:proofErr w:type="spellStart"/>
      <w:r>
        <w:t>vnser</w:t>
      </w:r>
      <w:proofErr w:type="spellEnd"/>
      <w:r>
        <w:t xml:space="preserve"> Vatter ist/ so </w:t>
      </w:r>
      <w:proofErr w:type="spellStart"/>
      <w:r>
        <w:t>söllen</w:t>
      </w:r>
      <w:proofErr w:type="spellEnd"/>
      <w:r>
        <w:t xml:space="preserve"> wir </w:t>
      </w:r>
      <w:proofErr w:type="spellStart"/>
      <w:r>
        <w:t>gedencken</w:t>
      </w:r>
      <w:proofErr w:type="spellEnd"/>
      <w:r>
        <w:t xml:space="preserve">/ das wir </w:t>
      </w:r>
      <w:proofErr w:type="spellStart"/>
      <w:r>
        <w:t>jn</w:t>
      </w:r>
      <w:proofErr w:type="spellEnd"/>
      <w:r>
        <w:t xml:space="preserve"> </w:t>
      </w:r>
      <w:proofErr w:type="spellStart"/>
      <w:r>
        <w:t>Vätterlich</w:t>
      </w:r>
      <w:proofErr w:type="spellEnd"/>
      <w:r>
        <w:t xml:space="preserve"> erkennen/ </w:t>
      </w:r>
      <w:proofErr w:type="spellStart"/>
      <w:r>
        <w:t>alsz</w:t>
      </w:r>
      <w:proofErr w:type="spellEnd"/>
      <w:r>
        <w:t xml:space="preserve"> </w:t>
      </w:r>
      <w:proofErr w:type="spellStart"/>
      <w:r>
        <w:t>ain</w:t>
      </w:r>
      <w:proofErr w:type="spellEnd"/>
      <w:r>
        <w:t xml:space="preserve"> Kinde </w:t>
      </w:r>
      <w:proofErr w:type="spellStart"/>
      <w:r>
        <w:t>ain</w:t>
      </w:r>
      <w:proofErr w:type="spellEnd"/>
      <w:r>
        <w:t xml:space="preserve"> Vatter </w:t>
      </w:r>
      <w:proofErr w:type="spellStart"/>
      <w:r>
        <w:t>vätterlich</w:t>
      </w:r>
      <w:proofErr w:type="spellEnd"/>
      <w:r>
        <w:t xml:space="preserve"> erkennen soll/ </w:t>
      </w:r>
      <w:proofErr w:type="spellStart"/>
      <w:r>
        <w:t>vnd</w:t>
      </w:r>
      <w:proofErr w:type="spellEnd"/>
      <w:r>
        <w:t xml:space="preserve"> darnach </w:t>
      </w:r>
      <w:proofErr w:type="spellStart"/>
      <w:r>
        <w:t>jn</w:t>
      </w:r>
      <w:proofErr w:type="spellEnd"/>
      <w:r>
        <w:t xml:space="preserve"> </w:t>
      </w:r>
      <w:proofErr w:type="spellStart"/>
      <w:r>
        <w:t>inn</w:t>
      </w:r>
      <w:proofErr w:type="spellEnd"/>
      <w:r>
        <w:t xml:space="preserve"> </w:t>
      </w:r>
      <w:proofErr w:type="spellStart"/>
      <w:r>
        <w:t>Kindtlicher</w:t>
      </w:r>
      <w:proofErr w:type="spellEnd"/>
      <w:r>
        <w:t xml:space="preserve"> </w:t>
      </w:r>
      <w:proofErr w:type="spellStart"/>
      <w:r>
        <w:t>Trew</w:t>
      </w:r>
      <w:proofErr w:type="spellEnd"/>
      <w:r>
        <w:t xml:space="preserve"> </w:t>
      </w:r>
      <w:proofErr w:type="spellStart"/>
      <w:r>
        <w:t>vnd</w:t>
      </w:r>
      <w:proofErr w:type="spellEnd"/>
      <w:r>
        <w:t xml:space="preserve"> Liebe Loben. </w:t>
      </w:r>
      <w:proofErr w:type="spellStart"/>
      <w:r>
        <w:t>Vnd</w:t>
      </w:r>
      <w:proofErr w:type="spellEnd"/>
      <w:r>
        <w:t xml:space="preserve"> so wir das </w:t>
      </w:r>
      <w:proofErr w:type="spellStart"/>
      <w:r>
        <w:t>thund</w:t>
      </w:r>
      <w:proofErr w:type="spellEnd"/>
      <w:r>
        <w:t xml:space="preserve">/ </w:t>
      </w:r>
      <w:proofErr w:type="spellStart"/>
      <w:r>
        <w:t>vnd</w:t>
      </w:r>
      <w:proofErr w:type="spellEnd"/>
      <w:r>
        <w:t xml:space="preserve"> gethan haben/ so </w:t>
      </w:r>
      <w:proofErr w:type="spellStart"/>
      <w:r>
        <w:t>söllen</w:t>
      </w:r>
      <w:proofErr w:type="spellEnd"/>
      <w:r>
        <w:t xml:space="preserve"> wir </w:t>
      </w:r>
      <w:proofErr w:type="spellStart"/>
      <w:r>
        <w:t>vnnsz</w:t>
      </w:r>
      <w:proofErr w:type="spellEnd"/>
      <w:r>
        <w:t xml:space="preserve"> </w:t>
      </w:r>
      <w:proofErr w:type="spellStart"/>
      <w:r>
        <w:t>erfröwen</w:t>
      </w:r>
      <w:proofErr w:type="spellEnd"/>
      <w:r>
        <w:t xml:space="preserve"> </w:t>
      </w:r>
      <w:proofErr w:type="spellStart"/>
      <w:r>
        <w:t>inn</w:t>
      </w:r>
      <w:proofErr w:type="spellEnd"/>
      <w:r>
        <w:t xml:space="preserve"> </w:t>
      </w:r>
      <w:proofErr w:type="spellStart"/>
      <w:r>
        <w:t>jn</w:t>
      </w:r>
      <w:proofErr w:type="spellEnd"/>
      <w:r>
        <w:t xml:space="preserve">/ das wir seine Kinder seyen. </w:t>
      </w:r>
      <w:proofErr w:type="spellStart"/>
      <w:r>
        <w:t>Vnnd</w:t>
      </w:r>
      <w:proofErr w:type="spellEnd"/>
      <w:r>
        <w:t xml:space="preserve"> </w:t>
      </w:r>
      <w:proofErr w:type="spellStart"/>
      <w:r>
        <w:t>darbey</w:t>
      </w:r>
      <w:proofErr w:type="spellEnd"/>
      <w:r>
        <w:t xml:space="preserve"> </w:t>
      </w:r>
      <w:proofErr w:type="spellStart"/>
      <w:r>
        <w:t>gedencken</w:t>
      </w:r>
      <w:proofErr w:type="spellEnd"/>
      <w:r>
        <w:t xml:space="preserve"> der älteren Brüderschafft/ darein </w:t>
      </w:r>
      <w:proofErr w:type="spellStart"/>
      <w:r>
        <w:t>vnnsz</w:t>
      </w:r>
      <w:proofErr w:type="spellEnd"/>
      <w:r>
        <w:t xml:space="preserve"> Gott </w:t>
      </w:r>
      <w:proofErr w:type="spellStart"/>
      <w:r>
        <w:t>versamlet</w:t>
      </w:r>
      <w:proofErr w:type="spellEnd"/>
      <w:r>
        <w:t xml:space="preserve"> </w:t>
      </w:r>
      <w:proofErr w:type="spellStart"/>
      <w:r>
        <w:t>vnnd</w:t>
      </w:r>
      <w:proofErr w:type="spellEnd"/>
      <w:r>
        <w:t xml:space="preserve"> verordnet hat/ das wir alle Brüder </w:t>
      </w:r>
      <w:proofErr w:type="spellStart"/>
      <w:r>
        <w:t>vnd</w:t>
      </w:r>
      <w:proofErr w:type="spellEnd"/>
      <w:r>
        <w:t xml:space="preserve"> Schwester </w:t>
      </w:r>
      <w:proofErr w:type="spellStart"/>
      <w:r>
        <w:t>seind</w:t>
      </w:r>
      <w:proofErr w:type="spellEnd"/>
      <w:r>
        <w:t xml:space="preserve">. Darnach sollen wir </w:t>
      </w:r>
      <w:proofErr w:type="spellStart"/>
      <w:r>
        <w:t>gedencken</w:t>
      </w:r>
      <w:proofErr w:type="spellEnd"/>
      <w:r>
        <w:t xml:space="preserve">/ das wir </w:t>
      </w:r>
      <w:proofErr w:type="spellStart"/>
      <w:r>
        <w:t>ainander</w:t>
      </w:r>
      <w:proofErr w:type="spellEnd"/>
      <w:r>
        <w:t xml:space="preserve"> Lieb haben. </w:t>
      </w:r>
      <w:proofErr w:type="spellStart"/>
      <w:r>
        <w:t>vnd</w:t>
      </w:r>
      <w:proofErr w:type="spellEnd"/>
      <w:r>
        <w:t xml:space="preserve"> so wir </w:t>
      </w:r>
      <w:proofErr w:type="spellStart"/>
      <w:r>
        <w:t>dasselb</w:t>
      </w:r>
      <w:proofErr w:type="spellEnd"/>
      <w:r>
        <w:t xml:space="preserve"> </w:t>
      </w:r>
      <w:proofErr w:type="spellStart"/>
      <w:r>
        <w:t>thund</w:t>
      </w:r>
      <w:proofErr w:type="spellEnd"/>
      <w:r>
        <w:t xml:space="preserve">/ so sollen wir </w:t>
      </w:r>
      <w:proofErr w:type="spellStart"/>
      <w:r>
        <w:t>vnsz</w:t>
      </w:r>
      <w:proofErr w:type="spellEnd"/>
      <w:r>
        <w:t xml:space="preserve"> aber </w:t>
      </w:r>
      <w:proofErr w:type="spellStart"/>
      <w:r>
        <w:t>ain</w:t>
      </w:r>
      <w:proofErr w:type="spellEnd"/>
      <w:r>
        <w:t xml:space="preserve"> mal </w:t>
      </w:r>
      <w:proofErr w:type="spellStart"/>
      <w:r>
        <w:t>erfröwen</w:t>
      </w:r>
      <w:proofErr w:type="spellEnd"/>
      <w:r>
        <w:t xml:space="preserve"> </w:t>
      </w:r>
      <w:proofErr w:type="spellStart"/>
      <w:r>
        <w:t>inn</w:t>
      </w:r>
      <w:proofErr w:type="spellEnd"/>
      <w:r>
        <w:t xml:space="preserve"> Gott </w:t>
      </w:r>
      <w:proofErr w:type="spellStart"/>
      <w:r>
        <w:t>vnserm</w:t>
      </w:r>
      <w:proofErr w:type="spellEnd"/>
      <w:r>
        <w:t xml:space="preserve"> Vatter/ das wir </w:t>
      </w:r>
      <w:proofErr w:type="spellStart"/>
      <w:r>
        <w:t>ain</w:t>
      </w:r>
      <w:proofErr w:type="spellEnd"/>
      <w:r>
        <w:t xml:space="preserve"> </w:t>
      </w:r>
      <w:proofErr w:type="spellStart"/>
      <w:r>
        <w:t>sollich</w:t>
      </w:r>
      <w:proofErr w:type="spellEnd"/>
      <w:r>
        <w:t xml:space="preserve"> </w:t>
      </w:r>
      <w:proofErr w:type="spellStart"/>
      <w:r>
        <w:t>Kostbarlichs</w:t>
      </w:r>
      <w:proofErr w:type="spellEnd"/>
      <w:r>
        <w:t xml:space="preserve">/ </w:t>
      </w:r>
      <w:proofErr w:type="spellStart"/>
      <w:r>
        <w:t>vnschätzlichs</w:t>
      </w:r>
      <w:proofErr w:type="spellEnd"/>
      <w:r>
        <w:t xml:space="preserve"> </w:t>
      </w:r>
      <w:proofErr w:type="spellStart"/>
      <w:r>
        <w:t>Erblandt</w:t>
      </w:r>
      <w:proofErr w:type="spellEnd"/>
      <w:r>
        <w:t xml:space="preserve"> haben zu gewarten/ von </w:t>
      </w:r>
      <w:proofErr w:type="spellStart"/>
      <w:r>
        <w:t>vnserm</w:t>
      </w:r>
      <w:proofErr w:type="spellEnd"/>
      <w:r>
        <w:t xml:space="preserve"> Lieben Vatter/ nach </w:t>
      </w:r>
      <w:proofErr w:type="spellStart"/>
      <w:r>
        <w:t>diser</w:t>
      </w:r>
      <w:proofErr w:type="spellEnd"/>
      <w:r>
        <w:t xml:space="preserve"> </w:t>
      </w:r>
      <w:proofErr w:type="spellStart"/>
      <w:r>
        <w:t>zeyt</w:t>
      </w:r>
      <w:proofErr w:type="spellEnd"/>
      <w:r>
        <w:t xml:space="preserve">. </w:t>
      </w:r>
    </w:p>
    <w:p w14:paraId="243133B5" w14:textId="77777777" w:rsidR="003F3825" w:rsidRDefault="003F3825" w:rsidP="003F3825">
      <w:pPr>
        <w:pStyle w:val="StandardWeb"/>
      </w:pPr>
      <w:proofErr w:type="spellStart"/>
      <w:r>
        <w:t>Vnd</w:t>
      </w:r>
      <w:proofErr w:type="spellEnd"/>
      <w:r>
        <w:t xml:space="preserve"> darnach sprechen wir </w:t>
      </w:r>
      <w:r>
        <w:rPr>
          <w:rStyle w:val="Fett"/>
          <w:rFonts w:eastAsiaTheme="majorEastAsia"/>
        </w:rPr>
        <w:t xml:space="preserve">Der du bist </w:t>
      </w:r>
      <w:proofErr w:type="spellStart"/>
      <w:r>
        <w:rPr>
          <w:rStyle w:val="Fett"/>
          <w:rFonts w:eastAsiaTheme="majorEastAsia"/>
        </w:rPr>
        <w:t>inn</w:t>
      </w:r>
      <w:proofErr w:type="spellEnd"/>
      <w:r>
        <w:rPr>
          <w:rStyle w:val="Fett"/>
          <w:rFonts w:eastAsiaTheme="majorEastAsia"/>
        </w:rPr>
        <w:t xml:space="preserve"> den </w:t>
      </w:r>
      <w:proofErr w:type="spellStart"/>
      <w:r>
        <w:rPr>
          <w:rStyle w:val="Fett"/>
          <w:rFonts w:eastAsiaTheme="majorEastAsia"/>
        </w:rPr>
        <w:t>Himlen</w:t>
      </w:r>
      <w:proofErr w:type="spellEnd"/>
      <w:r>
        <w:t xml:space="preserve"> Bey dem sollen wir </w:t>
      </w:r>
      <w:proofErr w:type="spellStart"/>
      <w:r>
        <w:t>gedencken</w:t>
      </w:r>
      <w:proofErr w:type="spellEnd"/>
      <w:r>
        <w:t xml:space="preserve">/ Herr </w:t>
      </w:r>
      <w:proofErr w:type="spellStart"/>
      <w:r>
        <w:t>Himlischer</w:t>
      </w:r>
      <w:proofErr w:type="spellEnd"/>
      <w:r>
        <w:t xml:space="preserve"> Vatter/ wie </w:t>
      </w:r>
      <w:proofErr w:type="spellStart"/>
      <w:r>
        <w:t>hetten</w:t>
      </w:r>
      <w:proofErr w:type="spellEnd"/>
      <w:r>
        <w:t xml:space="preserve"> wir so </w:t>
      </w:r>
      <w:proofErr w:type="spellStart"/>
      <w:r>
        <w:t>ain</w:t>
      </w:r>
      <w:proofErr w:type="spellEnd"/>
      <w:r>
        <w:t xml:space="preserve"> </w:t>
      </w:r>
      <w:proofErr w:type="spellStart"/>
      <w:r>
        <w:t>weyten</w:t>
      </w:r>
      <w:proofErr w:type="spellEnd"/>
      <w:r>
        <w:t xml:space="preserve"> Weg zu dir/ wenn dein </w:t>
      </w:r>
      <w:proofErr w:type="spellStart"/>
      <w:r>
        <w:t>Götliche</w:t>
      </w:r>
      <w:proofErr w:type="spellEnd"/>
      <w:r>
        <w:t xml:space="preserve"> Gnad </w:t>
      </w:r>
      <w:proofErr w:type="spellStart"/>
      <w:r>
        <w:t>nit</w:t>
      </w:r>
      <w:proofErr w:type="spellEnd"/>
      <w:r>
        <w:t xml:space="preserve"> wär/ Ich </w:t>
      </w:r>
      <w:proofErr w:type="spellStart"/>
      <w:r>
        <w:t>bit</w:t>
      </w:r>
      <w:proofErr w:type="spellEnd"/>
      <w:r>
        <w:t xml:space="preserve"> dich aber/ </w:t>
      </w:r>
      <w:proofErr w:type="spellStart"/>
      <w:r>
        <w:t>verleyh</w:t>
      </w:r>
      <w:proofErr w:type="spellEnd"/>
      <w:r>
        <w:t xml:space="preserve"> mir dein Gnad/ das ich zu meinem </w:t>
      </w:r>
      <w:proofErr w:type="spellStart"/>
      <w:r>
        <w:t>Erbteyl</w:t>
      </w:r>
      <w:proofErr w:type="spellEnd"/>
      <w:r>
        <w:t xml:space="preserve"> </w:t>
      </w:r>
      <w:proofErr w:type="spellStart"/>
      <w:r>
        <w:t>vnnd</w:t>
      </w:r>
      <w:proofErr w:type="spellEnd"/>
      <w:r>
        <w:t xml:space="preserve"> </w:t>
      </w:r>
      <w:proofErr w:type="spellStart"/>
      <w:r>
        <w:t>Vatterlandt</w:t>
      </w:r>
      <w:proofErr w:type="spellEnd"/>
      <w:r>
        <w:t xml:space="preserve"> </w:t>
      </w:r>
      <w:proofErr w:type="spellStart"/>
      <w:r>
        <w:t>müg</w:t>
      </w:r>
      <w:proofErr w:type="spellEnd"/>
      <w:r>
        <w:t xml:space="preserve"> </w:t>
      </w:r>
      <w:proofErr w:type="spellStart"/>
      <w:r>
        <w:t>kommmen</w:t>
      </w:r>
      <w:proofErr w:type="spellEnd"/>
      <w:r>
        <w:t xml:space="preserve">. das ist zu der ewigen </w:t>
      </w:r>
      <w:proofErr w:type="spellStart"/>
      <w:r>
        <w:t>Seligkait</w:t>
      </w:r>
      <w:proofErr w:type="spellEnd"/>
      <w:r>
        <w:t xml:space="preserve">. </w:t>
      </w:r>
    </w:p>
    <w:p w14:paraId="0E996E77" w14:textId="77777777" w:rsidR="003F3825" w:rsidRDefault="003F3825" w:rsidP="003F3825">
      <w:pPr>
        <w:pStyle w:val="StandardWeb"/>
      </w:pPr>
      <w:r>
        <w:t xml:space="preserve">Darnach sprechen wir </w:t>
      </w:r>
      <w:proofErr w:type="spellStart"/>
      <w:r>
        <w:rPr>
          <w:rStyle w:val="Fett"/>
          <w:rFonts w:eastAsiaTheme="majorEastAsia"/>
        </w:rPr>
        <w:t>Geheyliget</w:t>
      </w:r>
      <w:proofErr w:type="spellEnd"/>
      <w:r>
        <w:rPr>
          <w:rStyle w:val="Fett"/>
          <w:rFonts w:eastAsiaTheme="majorEastAsia"/>
        </w:rPr>
        <w:t xml:space="preserve"> </w:t>
      </w:r>
      <w:proofErr w:type="spellStart"/>
      <w:r>
        <w:rPr>
          <w:rStyle w:val="Fett"/>
          <w:rFonts w:eastAsiaTheme="majorEastAsia"/>
        </w:rPr>
        <w:t>werd</w:t>
      </w:r>
      <w:proofErr w:type="spellEnd"/>
      <w:r>
        <w:rPr>
          <w:rStyle w:val="Fett"/>
          <w:rFonts w:eastAsiaTheme="majorEastAsia"/>
        </w:rPr>
        <w:t xml:space="preserve"> dein Nam.</w:t>
      </w:r>
      <w:r>
        <w:t xml:space="preserve"> Bey dem sollen wir </w:t>
      </w:r>
      <w:proofErr w:type="spellStart"/>
      <w:r>
        <w:t>gedencken</w:t>
      </w:r>
      <w:proofErr w:type="spellEnd"/>
      <w:r>
        <w:t xml:space="preserve">/ Dein </w:t>
      </w:r>
      <w:proofErr w:type="spellStart"/>
      <w:r>
        <w:t>Heyliger</w:t>
      </w:r>
      <w:proofErr w:type="spellEnd"/>
      <w:r>
        <w:t xml:space="preserve"> Nam ist </w:t>
      </w:r>
      <w:proofErr w:type="spellStart"/>
      <w:r>
        <w:t>bisz</w:t>
      </w:r>
      <w:proofErr w:type="spellEnd"/>
      <w:r>
        <w:t xml:space="preserve"> her </w:t>
      </w:r>
      <w:proofErr w:type="spellStart"/>
      <w:r>
        <w:t>nit</w:t>
      </w:r>
      <w:proofErr w:type="spellEnd"/>
      <w:r>
        <w:t xml:space="preserve"> </w:t>
      </w:r>
      <w:proofErr w:type="spellStart"/>
      <w:r>
        <w:t>vil</w:t>
      </w:r>
      <w:proofErr w:type="spellEnd"/>
      <w:r>
        <w:t xml:space="preserve"> bey mir </w:t>
      </w:r>
      <w:proofErr w:type="spellStart"/>
      <w:r>
        <w:t>Geheyliget</w:t>
      </w:r>
      <w:proofErr w:type="spellEnd"/>
      <w:r>
        <w:t xml:space="preserve"> worden/ sonder </w:t>
      </w:r>
      <w:proofErr w:type="spellStart"/>
      <w:r>
        <w:t>mer</w:t>
      </w:r>
      <w:proofErr w:type="spellEnd"/>
      <w:r>
        <w:t xml:space="preserve"> </w:t>
      </w:r>
      <w:proofErr w:type="spellStart"/>
      <w:r>
        <w:t>Vngeheyliget</w:t>
      </w:r>
      <w:proofErr w:type="spellEnd"/>
      <w:r>
        <w:t xml:space="preserve"> </w:t>
      </w:r>
      <w:proofErr w:type="spellStart"/>
      <w:r>
        <w:t>vnnd</w:t>
      </w:r>
      <w:proofErr w:type="spellEnd"/>
      <w:r>
        <w:t xml:space="preserve"> </w:t>
      </w:r>
      <w:proofErr w:type="spellStart"/>
      <w:r>
        <w:t>Vngewirdiget</w:t>
      </w:r>
      <w:proofErr w:type="spellEnd"/>
      <w:r>
        <w:t xml:space="preserve">/ </w:t>
      </w:r>
      <w:proofErr w:type="spellStart"/>
      <w:r>
        <w:t>Geschmächt</w:t>
      </w:r>
      <w:proofErr w:type="spellEnd"/>
      <w:r>
        <w:t xml:space="preserve"> </w:t>
      </w:r>
      <w:proofErr w:type="spellStart"/>
      <w:r>
        <w:t>vnnd</w:t>
      </w:r>
      <w:proofErr w:type="spellEnd"/>
      <w:r>
        <w:t xml:space="preserve"> </w:t>
      </w:r>
      <w:proofErr w:type="spellStart"/>
      <w:r>
        <w:t>Geschendet</w:t>
      </w:r>
      <w:proofErr w:type="spellEnd"/>
      <w:r>
        <w:t xml:space="preserve">/ durch mein </w:t>
      </w:r>
      <w:proofErr w:type="spellStart"/>
      <w:r>
        <w:t>Leichtfertigkait</w:t>
      </w:r>
      <w:proofErr w:type="spellEnd"/>
      <w:r>
        <w:t xml:space="preserve"> </w:t>
      </w:r>
      <w:proofErr w:type="spellStart"/>
      <w:r>
        <w:t>vnd</w:t>
      </w:r>
      <w:proofErr w:type="spellEnd"/>
      <w:r>
        <w:t xml:space="preserve"> </w:t>
      </w:r>
      <w:proofErr w:type="spellStart"/>
      <w:r>
        <w:t>Boszhait</w:t>
      </w:r>
      <w:proofErr w:type="spellEnd"/>
      <w:r>
        <w:t xml:space="preserve">/ so ich deinen </w:t>
      </w:r>
      <w:proofErr w:type="spellStart"/>
      <w:r>
        <w:t>Hailigen</w:t>
      </w:r>
      <w:proofErr w:type="spellEnd"/>
      <w:r>
        <w:t xml:space="preserve"> </w:t>
      </w:r>
      <w:proofErr w:type="spellStart"/>
      <w:r>
        <w:t>NAmen</w:t>
      </w:r>
      <w:proofErr w:type="spellEnd"/>
      <w:r>
        <w:t xml:space="preserve"> so </w:t>
      </w:r>
      <w:proofErr w:type="spellStart"/>
      <w:r>
        <w:t>offt</w:t>
      </w:r>
      <w:proofErr w:type="spellEnd"/>
      <w:r>
        <w:t xml:space="preserve"> </w:t>
      </w:r>
      <w:proofErr w:type="spellStart"/>
      <w:r>
        <w:t>leichtfertigklich</w:t>
      </w:r>
      <w:proofErr w:type="spellEnd"/>
      <w:r>
        <w:t xml:space="preserve"> </w:t>
      </w:r>
      <w:proofErr w:type="spellStart"/>
      <w:r>
        <w:t>inn</w:t>
      </w:r>
      <w:proofErr w:type="spellEnd"/>
      <w:r>
        <w:t xml:space="preserve"> meinen </w:t>
      </w:r>
      <w:proofErr w:type="spellStart"/>
      <w:r>
        <w:t>sündtlichen</w:t>
      </w:r>
      <w:proofErr w:type="spellEnd"/>
      <w:r>
        <w:t xml:space="preserve"> Mund genommen hab/ mit Fluchen/ Schelten/ </w:t>
      </w:r>
      <w:proofErr w:type="spellStart"/>
      <w:r>
        <w:t>vnd</w:t>
      </w:r>
      <w:proofErr w:type="spellEnd"/>
      <w:r>
        <w:t xml:space="preserve"> Schweren. </w:t>
      </w:r>
      <w:proofErr w:type="spellStart"/>
      <w:r>
        <w:t>Vnnd</w:t>
      </w:r>
      <w:proofErr w:type="spellEnd"/>
      <w:r>
        <w:t xml:space="preserve"> </w:t>
      </w:r>
      <w:proofErr w:type="spellStart"/>
      <w:r>
        <w:t>darumb</w:t>
      </w:r>
      <w:proofErr w:type="spellEnd"/>
      <w:r>
        <w:t xml:space="preserve"> so Bit ich dich </w:t>
      </w:r>
      <w:proofErr w:type="spellStart"/>
      <w:r>
        <w:t>vmb</w:t>
      </w:r>
      <w:proofErr w:type="spellEnd"/>
      <w:r>
        <w:t xml:space="preserve"> dein Gnad/ das du mir das wollest </w:t>
      </w:r>
      <w:proofErr w:type="spellStart"/>
      <w:r>
        <w:t>verzeyhen</w:t>
      </w:r>
      <w:proofErr w:type="spellEnd"/>
      <w:r>
        <w:t xml:space="preserve"> / </w:t>
      </w:r>
      <w:proofErr w:type="spellStart"/>
      <w:r>
        <w:t>vnd</w:t>
      </w:r>
      <w:proofErr w:type="spellEnd"/>
      <w:r>
        <w:t xml:space="preserve"> mein </w:t>
      </w:r>
      <w:proofErr w:type="spellStart"/>
      <w:r>
        <w:t>hertz</w:t>
      </w:r>
      <w:proofErr w:type="spellEnd"/>
      <w:r>
        <w:t xml:space="preserve"> wenden zu dem/ das </w:t>
      </w:r>
      <w:proofErr w:type="spellStart"/>
      <w:r>
        <w:t>hynfür</w:t>
      </w:r>
      <w:proofErr w:type="spellEnd"/>
      <w:r>
        <w:t xml:space="preserve"> dein </w:t>
      </w:r>
      <w:proofErr w:type="spellStart"/>
      <w:r>
        <w:t>Hailiger</w:t>
      </w:r>
      <w:proofErr w:type="spellEnd"/>
      <w:r>
        <w:t xml:space="preserve"> Nam durch mich </w:t>
      </w:r>
      <w:proofErr w:type="spellStart"/>
      <w:r>
        <w:t>Gehailiget</w:t>
      </w:r>
      <w:proofErr w:type="spellEnd"/>
      <w:r>
        <w:t xml:space="preserve"> </w:t>
      </w:r>
      <w:proofErr w:type="spellStart"/>
      <w:r>
        <w:t>werd</w:t>
      </w:r>
      <w:proofErr w:type="spellEnd"/>
      <w:r>
        <w:t xml:space="preserve">/ </w:t>
      </w:r>
      <w:proofErr w:type="spellStart"/>
      <w:r>
        <w:t>vnd</w:t>
      </w:r>
      <w:proofErr w:type="spellEnd"/>
      <w:r>
        <w:t xml:space="preserve"> durch all Christen Menschen/ </w:t>
      </w:r>
      <w:proofErr w:type="spellStart"/>
      <w:r>
        <w:t>vnd</w:t>
      </w:r>
      <w:proofErr w:type="spellEnd"/>
      <w:r>
        <w:t xml:space="preserve"> das sie </w:t>
      </w:r>
      <w:proofErr w:type="spellStart"/>
      <w:r>
        <w:t>Anruffen</w:t>
      </w:r>
      <w:proofErr w:type="spellEnd"/>
      <w:r>
        <w:t xml:space="preserve"> deinen </w:t>
      </w:r>
      <w:proofErr w:type="spellStart"/>
      <w:r>
        <w:t>Hailigen</w:t>
      </w:r>
      <w:proofErr w:type="spellEnd"/>
      <w:r>
        <w:t xml:space="preserve"> Namen/ </w:t>
      </w:r>
      <w:proofErr w:type="spellStart"/>
      <w:r>
        <w:t>zuüberkommen</w:t>
      </w:r>
      <w:proofErr w:type="spellEnd"/>
      <w:r>
        <w:t xml:space="preserve"> alles/ das </w:t>
      </w:r>
      <w:proofErr w:type="spellStart"/>
      <w:r>
        <w:t>vnsz</w:t>
      </w:r>
      <w:proofErr w:type="spellEnd"/>
      <w:r>
        <w:t xml:space="preserve"> not ist/ von deinem </w:t>
      </w:r>
      <w:proofErr w:type="spellStart"/>
      <w:r>
        <w:t>Hymelischen</w:t>
      </w:r>
      <w:proofErr w:type="spellEnd"/>
      <w:r>
        <w:t xml:space="preserve"> Vatter/ </w:t>
      </w:r>
      <w:proofErr w:type="spellStart"/>
      <w:r>
        <w:t>Alsz</w:t>
      </w:r>
      <w:proofErr w:type="spellEnd"/>
      <w:r>
        <w:t xml:space="preserve"> du </w:t>
      </w:r>
      <w:proofErr w:type="spellStart"/>
      <w:r>
        <w:t>vnsz</w:t>
      </w:r>
      <w:proofErr w:type="spellEnd"/>
      <w:r>
        <w:t xml:space="preserve"> dann </w:t>
      </w:r>
      <w:proofErr w:type="spellStart"/>
      <w:r>
        <w:t>verheyssen</w:t>
      </w:r>
      <w:proofErr w:type="spellEnd"/>
      <w:r>
        <w:t xml:space="preserve"> hast im </w:t>
      </w:r>
      <w:proofErr w:type="spellStart"/>
      <w:r>
        <w:t>Euangelio</w:t>
      </w:r>
      <w:proofErr w:type="spellEnd"/>
      <w:r>
        <w:t xml:space="preserve">/ da du sprachest/ </w:t>
      </w:r>
      <w:proofErr w:type="spellStart"/>
      <w:r>
        <w:t>Fürwar</w:t>
      </w:r>
      <w:proofErr w:type="spellEnd"/>
      <w:r>
        <w:t xml:space="preserve"> sag ich </w:t>
      </w:r>
      <w:proofErr w:type="spellStart"/>
      <w:r>
        <w:t>eüch</w:t>
      </w:r>
      <w:proofErr w:type="spellEnd"/>
      <w:r>
        <w:t xml:space="preserve">/ was </w:t>
      </w:r>
      <w:proofErr w:type="spellStart"/>
      <w:r>
        <w:t>jr</w:t>
      </w:r>
      <w:proofErr w:type="spellEnd"/>
      <w:r>
        <w:t xml:space="preserve"> </w:t>
      </w:r>
      <w:proofErr w:type="spellStart"/>
      <w:r>
        <w:t>Bittent</w:t>
      </w:r>
      <w:proofErr w:type="spellEnd"/>
      <w:r>
        <w:t xml:space="preserve"> meinen </w:t>
      </w:r>
      <w:proofErr w:type="spellStart"/>
      <w:r>
        <w:t>Hymelischen</w:t>
      </w:r>
      <w:proofErr w:type="spellEnd"/>
      <w:r>
        <w:t xml:space="preserve"> Vatter/ </w:t>
      </w:r>
      <w:proofErr w:type="spellStart"/>
      <w:r>
        <w:t>inn</w:t>
      </w:r>
      <w:proofErr w:type="spellEnd"/>
      <w:r>
        <w:t xml:space="preserve"> meinem Namen/ das </w:t>
      </w:r>
      <w:proofErr w:type="spellStart"/>
      <w:r>
        <w:t>wirt</w:t>
      </w:r>
      <w:proofErr w:type="spellEnd"/>
      <w:r>
        <w:t xml:space="preserve"> er </w:t>
      </w:r>
      <w:proofErr w:type="spellStart"/>
      <w:r>
        <w:t>eüch</w:t>
      </w:r>
      <w:proofErr w:type="spellEnd"/>
      <w:r>
        <w:t xml:space="preserve"> geben/ </w:t>
      </w:r>
      <w:proofErr w:type="spellStart"/>
      <w:r>
        <w:t>Darumb</w:t>
      </w:r>
      <w:proofErr w:type="spellEnd"/>
      <w:r>
        <w:t xml:space="preserve"> das dein </w:t>
      </w:r>
      <w:proofErr w:type="spellStart"/>
      <w:r>
        <w:t>Hailiger</w:t>
      </w:r>
      <w:proofErr w:type="spellEnd"/>
      <w:r>
        <w:t xml:space="preserve"> Nam </w:t>
      </w:r>
      <w:proofErr w:type="spellStart"/>
      <w:r>
        <w:t>gnugsam</w:t>
      </w:r>
      <w:proofErr w:type="spellEnd"/>
      <w:r>
        <w:t xml:space="preserve"> </w:t>
      </w:r>
      <w:proofErr w:type="spellStart"/>
      <w:r>
        <w:t>Gehailiget</w:t>
      </w:r>
      <w:proofErr w:type="spellEnd"/>
      <w:r>
        <w:t xml:space="preserve"> </w:t>
      </w:r>
      <w:proofErr w:type="spellStart"/>
      <w:r>
        <w:t>werd</w:t>
      </w:r>
      <w:proofErr w:type="spellEnd"/>
      <w:r>
        <w:t xml:space="preserve"> durch die </w:t>
      </w:r>
      <w:proofErr w:type="spellStart"/>
      <w:r>
        <w:t>gantzen</w:t>
      </w:r>
      <w:proofErr w:type="spellEnd"/>
      <w:r>
        <w:t xml:space="preserve"> Welt. </w:t>
      </w:r>
    </w:p>
    <w:p w14:paraId="2F2F7830" w14:textId="77777777" w:rsidR="003F3825" w:rsidRDefault="003F3825" w:rsidP="003F3825">
      <w:pPr>
        <w:pStyle w:val="StandardWeb"/>
      </w:pPr>
      <w:r>
        <w:t xml:space="preserve">Darnach/ so wir sprechen </w:t>
      </w:r>
      <w:proofErr w:type="spellStart"/>
      <w:r>
        <w:rPr>
          <w:rStyle w:val="Fett"/>
          <w:rFonts w:eastAsiaTheme="majorEastAsia"/>
        </w:rPr>
        <w:t>zukum</w:t>
      </w:r>
      <w:proofErr w:type="spellEnd"/>
      <w:r>
        <w:rPr>
          <w:rStyle w:val="Fett"/>
          <w:rFonts w:eastAsiaTheme="majorEastAsia"/>
        </w:rPr>
        <w:t xml:space="preserve"> </w:t>
      </w:r>
      <w:proofErr w:type="spellStart"/>
      <w:r>
        <w:rPr>
          <w:rStyle w:val="Fett"/>
          <w:rFonts w:eastAsiaTheme="majorEastAsia"/>
        </w:rPr>
        <w:t>vnnsz</w:t>
      </w:r>
      <w:proofErr w:type="spellEnd"/>
      <w:r>
        <w:rPr>
          <w:rStyle w:val="Fett"/>
          <w:rFonts w:eastAsiaTheme="majorEastAsia"/>
        </w:rPr>
        <w:t xml:space="preserve"> dein Reich.</w:t>
      </w:r>
      <w:r>
        <w:t xml:space="preserve"> Bey dem sollen wir </w:t>
      </w:r>
      <w:proofErr w:type="spellStart"/>
      <w:r>
        <w:t>gedencken</w:t>
      </w:r>
      <w:proofErr w:type="spellEnd"/>
      <w:r>
        <w:t xml:space="preserve">/ Herr, </w:t>
      </w:r>
      <w:proofErr w:type="spellStart"/>
      <w:r>
        <w:t>Hymlischer</w:t>
      </w:r>
      <w:proofErr w:type="spellEnd"/>
      <w:r>
        <w:t xml:space="preserve"> Vatter/ </w:t>
      </w:r>
      <w:proofErr w:type="spellStart"/>
      <w:r>
        <w:t>lasz</w:t>
      </w:r>
      <w:proofErr w:type="spellEnd"/>
      <w:r>
        <w:t xml:space="preserve"> mich </w:t>
      </w:r>
      <w:proofErr w:type="spellStart"/>
      <w:r>
        <w:t>nit</w:t>
      </w:r>
      <w:proofErr w:type="spellEnd"/>
      <w:r>
        <w:t xml:space="preserve"> </w:t>
      </w:r>
      <w:proofErr w:type="spellStart"/>
      <w:r>
        <w:t>zulang</w:t>
      </w:r>
      <w:proofErr w:type="spellEnd"/>
      <w:r>
        <w:t xml:space="preserve"> </w:t>
      </w:r>
      <w:proofErr w:type="spellStart"/>
      <w:r>
        <w:t>inn</w:t>
      </w:r>
      <w:proofErr w:type="spellEnd"/>
      <w:r>
        <w:t xml:space="preserve"> </w:t>
      </w:r>
      <w:proofErr w:type="spellStart"/>
      <w:r>
        <w:t>disem</w:t>
      </w:r>
      <w:proofErr w:type="spellEnd"/>
      <w:r>
        <w:t xml:space="preserve"> </w:t>
      </w:r>
      <w:proofErr w:type="spellStart"/>
      <w:r>
        <w:t>Ellenden</w:t>
      </w:r>
      <w:proofErr w:type="spellEnd"/>
      <w:r>
        <w:t xml:space="preserve"> </w:t>
      </w:r>
      <w:proofErr w:type="spellStart"/>
      <w:r>
        <w:t>Jamertal</w:t>
      </w:r>
      <w:proofErr w:type="spellEnd"/>
      <w:r>
        <w:t xml:space="preserve">/ sonder/ das mir dein Reich </w:t>
      </w:r>
      <w:proofErr w:type="spellStart"/>
      <w:r>
        <w:t>zukum</w:t>
      </w:r>
      <w:proofErr w:type="spellEnd"/>
      <w:r>
        <w:t xml:space="preserve">/ dein Göttliche </w:t>
      </w:r>
      <w:proofErr w:type="spellStart"/>
      <w:r>
        <w:t>Weyszhait</w:t>
      </w:r>
      <w:proofErr w:type="spellEnd"/>
      <w:r>
        <w:t xml:space="preserve"> bey </w:t>
      </w:r>
      <w:proofErr w:type="spellStart"/>
      <w:r>
        <w:t>vnnsz</w:t>
      </w:r>
      <w:proofErr w:type="spellEnd"/>
      <w:r>
        <w:t xml:space="preserve"> </w:t>
      </w:r>
      <w:proofErr w:type="spellStart"/>
      <w:r>
        <w:t>won</w:t>
      </w:r>
      <w:proofErr w:type="spellEnd"/>
      <w:r>
        <w:t xml:space="preserve">/ das sie mein Seel </w:t>
      </w:r>
      <w:proofErr w:type="spellStart"/>
      <w:r>
        <w:t>werhaft</w:t>
      </w:r>
      <w:proofErr w:type="spellEnd"/>
      <w:r>
        <w:t xml:space="preserve"> mach </w:t>
      </w:r>
      <w:proofErr w:type="spellStart"/>
      <w:r>
        <w:t>inn</w:t>
      </w:r>
      <w:proofErr w:type="spellEnd"/>
      <w:r>
        <w:t xml:space="preserve"> Tugenden/ </w:t>
      </w:r>
      <w:proofErr w:type="spellStart"/>
      <w:r>
        <w:t>vnd</w:t>
      </w:r>
      <w:proofErr w:type="spellEnd"/>
      <w:r>
        <w:t xml:space="preserve"> das du mit deiner Göttlichen Liebe verschwendest alle ding/ die nicht deiner </w:t>
      </w:r>
      <w:proofErr w:type="spellStart"/>
      <w:r>
        <w:t>Hailihkait</w:t>
      </w:r>
      <w:proofErr w:type="spellEnd"/>
      <w:r>
        <w:t xml:space="preserve"> </w:t>
      </w:r>
      <w:proofErr w:type="spellStart"/>
      <w:r>
        <w:t>gebüren</w:t>
      </w:r>
      <w:proofErr w:type="spellEnd"/>
      <w:r>
        <w:t xml:space="preserve"> </w:t>
      </w:r>
      <w:proofErr w:type="spellStart"/>
      <w:r>
        <w:t>mügen</w:t>
      </w:r>
      <w:proofErr w:type="spellEnd"/>
      <w:r>
        <w:t xml:space="preserve">. </w:t>
      </w:r>
      <w:proofErr w:type="spellStart"/>
      <w:r>
        <w:t>Vnd</w:t>
      </w:r>
      <w:proofErr w:type="spellEnd"/>
      <w:r>
        <w:t xml:space="preserve"> Bestätige an </w:t>
      </w:r>
      <w:proofErr w:type="spellStart"/>
      <w:r>
        <w:t>vnsz</w:t>
      </w:r>
      <w:proofErr w:type="spellEnd"/>
      <w:r>
        <w:t xml:space="preserve"> ein Lieb/ das wir </w:t>
      </w:r>
      <w:proofErr w:type="spellStart"/>
      <w:r>
        <w:t>jr</w:t>
      </w:r>
      <w:proofErr w:type="spellEnd"/>
      <w:r>
        <w:t xml:space="preserve"> </w:t>
      </w:r>
      <w:proofErr w:type="spellStart"/>
      <w:r>
        <w:t>nymmermeer</w:t>
      </w:r>
      <w:proofErr w:type="spellEnd"/>
      <w:r>
        <w:t xml:space="preserve"> Beraubtwerden/ </w:t>
      </w:r>
      <w:proofErr w:type="spellStart"/>
      <w:r>
        <w:t>vnd</w:t>
      </w:r>
      <w:proofErr w:type="spellEnd"/>
      <w:r>
        <w:t xml:space="preserve"> der Grund bey </w:t>
      </w:r>
      <w:proofErr w:type="spellStart"/>
      <w:r>
        <w:t>vnsz</w:t>
      </w:r>
      <w:proofErr w:type="spellEnd"/>
      <w:r>
        <w:t xml:space="preserve"> </w:t>
      </w:r>
      <w:proofErr w:type="spellStart"/>
      <w:r>
        <w:t>bleyb</w:t>
      </w:r>
      <w:proofErr w:type="spellEnd"/>
      <w:r>
        <w:t xml:space="preserve">/ so </w:t>
      </w:r>
      <w:proofErr w:type="spellStart"/>
      <w:r>
        <w:t>kumpt</w:t>
      </w:r>
      <w:proofErr w:type="spellEnd"/>
      <w:r>
        <w:t xml:space="preserve"> </w:t>
      </w:r>
      <w:proofErr w:type="spellStart"/>
      <w:r>
        <w:t>vnsz</w:t>
      </w:r>
      <w:proofErr w:type="spellEnd"/>
      <w:r>
        <w:t xml:space="preserve"> dein Reich. </w:t>
      </w:r>
    </w:p>
    <w:p w14:paraId="4B22A2AD" w14:textId="77777777" w:rsidR="003F3825" w:rsidRDefault="003F3825" w:rsidP="003F3825">
      <w:pPr>
        <w:pStyle w:val="StandardWeb"/>
      </w:pPr>
      <w:r>
        <w:t xml:space="preserve">Darnach so wir sprechen </w:t>
      </w:r>
      <w:r>
        <w:rPr>
          <w:rStyle w:val="Fett"/>
          <w:rFonts w:eastAsiaTheme="majorEastAsia"/>
        </w:rPr>
        <w:t xml:space="preserve">Dein Will </w:t>
      </w:r>
      <w:proofErr w:type="spellStart"/>
      <w:r>
        <w:rPr>
          <w:rStyle w:val="Fett"/>
          <w:rFonts w:eastAsiaTheme="majorEastAsia"/>
        </w:rPr>
        <w:t>gescheh</w:t>
      </w:r>
      <w:proofErr w:type="spellEnd"/>
      <w:r>
        <w:rPr>
          <w:rStyle w:val="Fett"/>
          <w:rFonts w:eastAsiaTheme="majorEastAsia"/>
        </w:rPr>
        <w:t xml:space="preserve"> </w:t>
      </w:r>
      <w:proofErr w:type="spellStart"/>
      <w:r>
        <w:rPr>
          <w:rStyle w:val="Fett"/>
          <w:rFonts w:eastAsiaTheme="majorEastAsia"/>
        </w:rPr>
        <w:t>inn</w:t>
      </w:r>
      <w:proofErr w:type="spellEnd"/>
      <w:r>
        <w:rPr>
          <w:rStyle w:val="Fett"/>
          <w:rFonts w:eastAsiaTheme="majorEastAsia"/>
        </w:rPr>
        <w:t xml:space="preserve"> </w:t>
      </w:r>
      <w:proofErr w:type="spellStart"/>
      <w:r>
        <w:rPr>
          <w:rStyle w:val="Fett"/>
          <w:rFonts w:eastAsiaTheme="majorEastAsia"/>
        </w:rPr>
        <w:t>Hymel</w:t>
      </w:r>
      <w:proofErr w:type="spellEnd"/>
      <w:r>
        <w:rPr>
          <w:rStyle w:val="Fett"/>
          <w:rFonts w:eastAsiaTheme="majorEastAsia"/>
        </w:rPr>
        <w:t xml:space="preserve"> </w:t>
      </w:r>
      <w:proofErr w:type="spellStart"/>
      <w:r>
        <w:rPr>
          <w:rStyle w:val="Fett"/>
          <w:rFonts w:eastAsiaTheme="majorEastAsia"/>
        </w:rPr>
        <w:t>vnnd</w:t>
      </w:r>
      <w:proofErr w:type="spellEnd"/>
      <w:r>
        <w:rPr>
          <w:rStyle w:val="Fett"/>
          <w:rFonts w:eastAsiaTheme="majorEastAsia"/>
        </w:rPr>
        <w:t xml:space="preserve"> </w:t>
      </w:r>
      <w:proofErr w:type="spellStart"/>
      <w:r>
        <w:rPr>
          <w:rStyle w:val="Fett"/>
          <w:rFonts w:eastAsiaTheme="majorEastAsia"/>
        </w:rPr>
        <w:t>auff</w:t>
      </w:r>
      <w:proofErr w:type="spellEnd"/>
      <w:r>
        <w:rPr>
          <w:rStyle w:val="Fett"/>
          <w:rFonts w:eastAsiaTheme="majorEastAsia"/>
        </w:rPr>
        <w:t xml:space="preserve"> </w:t>
      </w:r>
      <w:proofErr w:type="spellStart"/>
      <w:r>
        <w:rPr>
          <w:rStyle w:val="Fett"/>
          <w:rFonts w:eastAsiaTheme="majorEastAsia"/>
        </w:rPr>
        <w:t>Erd</w:t>
      </w:r>
      <w:proofErr w:type="spellEnd"/>
      <w:r>
        <w:rPr>
          <w:rStyle w:val="Fett"/>
          <w:rFonts w:eastAsiaTheme="majorEastAsia"/>
        </w:rPr>
        <w:t>.</w:t>
      </w:r>
      <w:r>
        <w:t xml:space="preserve"> Bey dem sollen wir </w:t>
      </w:r>
      <w:proofErr w:type="spellStart"/>
      <w:r>
        <w:t>gedencken</w:t>
      </w:r>
      <w:proofErr w:type="spellEnd"/>
      <w:r>
        <w:t xml:space="preserve">/ Herr/ </w:t>
      </w:r>
      <w:proofErr w:type="spellStart"/>
      <w:r>
        <w:t>Hymlischer</w:t>
      </w:r>
      <w:proofErr w:type="spellEnd"/>
      <w:r>
        <w:t xml:space="preserve"> Vatter/ mein Will soll nichts sein/ wann mein Gewissen </w:t>
      </w:r>
      <w:proofErr w:type="spellStart"/>
      <w:r>
        <w:t>waiszt</w:t>
      </w:r>
      <w:proofErr w:type="spellEnd"/>
      <w:r>
        <w:t xml:space="preserve"> </w:t>
      </w:r>
      <w:proofErr w:type="spellStart"/>
      <w:r>
        <w:t>nymmer</w:t>
      </w:r>
      <w:proofErr w:type="spellEnd"/>
      <w:r>
        <w:t xml:space="preserve"> </w:t>
      </w:r>
      <w:proofErr w:type="spellStart"/>
      <w:r>
        <w:t>nit</w:t>
      </w:r>
      <w:proofErr w:type="spellEnd"/>
      <w:r>
        <w:t xml:space="preserve"> was Gut ist/ du aber </w:t>
      </w:r>
      <w:proofErr w:type="spellStart"/>
      <w:r>
        <w:t>waist</w:t>
      </w:r>
      <w:proofErr w:type="spellEnd"/>
      <w:r>
        <w:t xml:space="preserve"> zu aller </w:t>
      </w:r>
      <w:proofErr w:type="spellStart"/>
      <w:r>
        <w:t>zeyt</w:t>
      </w:r>
      <w:proofErr w:type="spellEnd"/>
      <w:r>
        <w:t xml:space="preserve">/ was das aller </w:t>
      </w:r>
      <w:proofErr w:type="spellStart"/>
      <w:r>
        <w:t>best</w:t>
      </w:r>
      <w:proofErr w:type="spellEnd"/>
      <w:r>
        <w:t xml:space="preserve"> ist/ Darum will ich meinen Willen gleichförmig machen deinem Göttlichen Willen. Dein </w:t>
      </w:r>
      <w:proofErr w:type="spellStart"/>
      <w:r>
        <w:t>Götlicher</w:t>
      </w:r>
      <w:proofErr w:type="spellEnd"/>
      <w:r>
        <w:t xml:space="preserve"> will/ </w:t>
      </w:r>
      <w:proofErr w:type="spellStart"/>
      <w:r>
        <w:t>werd</w:t>
      </w:r>
      <w:proofErr w:type="spellEnd"/>
      <w:r>
        <w:t xml:space="preserve"> zu aller </w:t>
      </w:r>
      <w:proofErr w:type="spellStart"/>
      <w:r>
        <w:t>zeyt</w:t>
      </w:r>
      <w:proofErr w:type="spellEnd"/>
      <w:r>
        <w:t xml:space="preserve"> an mir </w:t>
      </w:r>
      <w:proofErr w:type="spellStart"/>
      <w:r>
        <w:t>volbracht</w:t>
      </w:r>
      <w:proofErr w:type="spellEnd"/>
      <w:r>
        <w:t xml:space="preserve">. </w:t>
      </w:r>
    </w:p>
    <w:p w14:paraId="0AC7AD81" w14:textId="77777777" w:rsidR="003F3825" w:rsidRDefault="003F3825" w:rsidP="003F3825">
      <w:pPr>
        <w:pStyle w:val="StandardWeb"/>
      </w:pPr>
      <w:r>
        <w:t xml:space="preserve">Darnach sollen wir sprechen </w:t>
      </w:r>
      <w:r>
        <w:rPr>
          <w:rStyle w:val="Fett"/>
          <w:rFonts w:eastAsiaTheme="majorEastAsia"/>
        </w:rPr>
        <w:t xml:space="preserve">Herr/ gib </w:t>
      </w:r>
      <w:proofErr w:type="spellStart"/>
      <w:r>
        <w:rPr>
          <w:rStyle w:val="Fett"/>
          <w:rFonts w:eastAsiaTheme="majorEastAsia"/>
        </w:rPr>
        <w:t>vnsz</w:t>
      </w:r>
      <w:proofErr w:type="spellEnd"/>
      <w:r>
        <w:rPr>
          <w:rStyle w:val="Fett"/>
          <w:rFonts w:eastAsiaTheme="majorEastAsia"/>
        </w:rPr>
        <w:t xml:space="preserve"> </w:t>
      </w:r>
      <w:proofErr w:type="spellStart"/>
      <w:r>
        <w:rPr>
          <w:rStyle w:val="Fett"/>
          <w:rFonts w:eastAsiaTheme="majorEastAsia"/>
        </w:rPr>
        <w:t>heüt</w:t>
      </w:r>
      <w:proofErr w:type="spellEnd"/>
      <w:r>
        <w:rPr>
          <w:rStyle w:val="Fett"/>
          <w:rFonts w:eastAsiaTheme="majorEastAsia"/>
        </w:rPr>
        <w:t xml:space="preserve"> </w:t>
      </w:r>
      <w:proofErr w:type="spellStart"/>
      <w:r>
        <w:rPr>
          <w:rStyle w:val="Fett"/>
          <w:rFonts w:eastAsiaTheme="majorEastAsia"/>
        </w:rPr>
        <w:t>vnser</w:t>
      </w:r>
      <w:proofErr w:type="spellEnd"/>
      <w:r>
        <w:rPr>
          <w:rStyle w:val="Fett"/>
          <w:rFonts w:eastAsiaTheme="majorEastAsia"/>
        </w:rPr>
        <w:t xml:space="preserve"> Täglich Brodt.</w:t>
      </w:r>
      <w:r>
        <w:t xml:space="preserve"> Bey dem sollen wir </w:t>
      </w:r>
      <w:proofErr w:type="spellStart"/>
      <w:r>
        <w:t>gedencken</w:t>
      </w:r>
      <w:proofErr w:type="spellEnd"/>
      <w:r>
        <w:t xml:space="preserve">/ Herr/ </w:t>
      </w:r>
      <w:proofErr w:type="spellStart"/>
      <w:r>
        <w:t>Hymlischer</w:t>
      </w:r>
      <w:proofErr w:type="spellEnd"/>
      <w:r>
        <w:t xml:space="preserve"> Vatter/ ich Bit dich/ </w:t>
      </w:r>
      <w:proofErr w:type="spellStart"/>
      <w:r>
        <w:t>nit</w:t>
      </w:r>
      <w:proofErr w:type="spellEnd"/>
      <w:r>
        <w:t xml:space="preserve"> </w:t>
      </w:r>
      <w:proofErr w:type="spellStart"/>
      <w:r>
        <w:t>allain</w:t>
      </w:r>
      <w:proofErr w:type="spellEnd"/>
      <w:r>
        <w:t xml:space="preserve"> </w:t>
      </w:r>
      <w:proofErr w:type="spellStart"/>
      <w:r>
        <w:t>vmb</w:t>
      </w:r>
      <w:proofErr w:type="spellEnd"/>
      <w:r>
        <w:t xml:space="preserve"> das </w:t>
      </w:r>
      <w:proofErr w:type="spellStart"/>
      <w:r>
        <w:t>zeytlich</w:t>
      </w:r>
      <w:proofErr w:type="spellEnd"/>
      <w:r>
        <w:t xml:space="preserve"> oder </w:t>
      </w:r>
      <w:proofErr w:type="spellStart"/>
      <w:r>
        <w:t>Leiplich</w:t>
      </w:r>
      <w:proofErr w:type="spellEnd"/>
      <w:r>
        <w:t xml:space="preserve"> Täglich Brodt/ wann du hast gesprochen im </w:t>
      </w:r>
      <w:proofErr w:type="spellStart"/>
      <w:r>
        <w:t>Euangelio</w:t>
      </w:r>
      <w:proofErr w:type="spellEnd"/>
      <w:r>
        <w:t xml:space="preserve">/ </w:t>
      </w:r>
      <w:proofErr w:type="spellStart"/>
      <w:r>
        <w:t>Jr</w:t>
      </w:r>
      <w:proofErr w:type="spellEnd"/>
      <w:r>
        <w:t xml:space="preserve"> </w:t>
      </w:r>
      <w:proofErr w:type="spellStart"/>
      <w:r>
        <w:t>solt</w:t>
      </w:r>
      <w:proofErr w:type="spellEnd"/>
      <w:r>
        <w:t xml:space="preserve"> </w:t>
      </w:r>
      <w:proofErr w:type="spellStart"/>
      <w:r>
        <w:t>nit</w:t>
      </w:r>
      <w:proofErr w:type="spellEnd"/>
      <w:r>
        <w:t xml:space="preserve"> </w:t>
      </w:r>
      <w:proofErr w:type="spellStart"/>
      <w:r>
        <w:t>sorgfeltig</w:t>
      </w:r>
      <w:proofErr w:type="spellEnd"/>
      <w:r>
        <w:t xml:space="preserve"> sein was </w:t>
      </w:r>
      <w:proofErr w:type="spellStart"/>
      <w:r>
        <w:t>jr</w:t>
      </w:r>
      <w:proofErr w:type="spellEnd"/>
      <w:r>
        <w:t xml:space="preserve"> werdend essen oder </w:t>
      </w:r>
      <w:proofErr w:type="spellStart"/>
      <w:r>
        <w:t>trincken</w:t>
      </w:r>
      <w:proofErr w:type="spellEnd"/>
      <w:r>
        <w:t xml:space="preserve">/ Hat </w:t>
      </w:r>
      <w:proofErr w:type="spellStart"/>
      <w:r>
        <w:t>eüch</w:t>
      </w:r>
      <w:proofErr w:type="spellEnd"/>
      <w:r>
        <w:t xml:space="preserve"> Gott der Herr geben die Seel/ die da </w:t>
      </w:r>
      <w:proofErr w:type="spellStart"/>
      <w:r>
        <w:t>meer</w:t>
      </w:r>
      <w:proofErr w:type="spellEnd"/>
      <w:r>
        <w:t xml:space="preserve"> ist dann der Leib oder Essen </w:t>
      </w:r>
      <w:proofErr w:type="spellStart"/>
      <w:r>
        <w:t>vnnd</w:t>
      </w:r>
      <w:proofErr w:type="spellEnd"/>
      <w:r>
        <w:t xml:space="preserve"> </w:t>
      </w:r>
      <w:proofErr w:type="spellStart"/>
      <w:r>
        <w:t>Trincken</w:t>
      </w:r>
      <w:proofErr w:type="spellEnd"/>
      <w:r>
        <w:t xml:space="preserve">/ </w:t>
      </w:r>
      <w:proofErr w:type="spellStart"/>
      <w:r>
        <w:t>fürwar</w:t>
      </w:r>
      <w:proofErr w:type="spellEnd"/>
      <w:r>
        <w:t xml:space="preserve"> er </w:t>
      </w:r>
      <w:proofErr w:type="spellStart"/>
      <w:r>
        <w:t>wirt</w:t>
      </w:r>
      <w:proofErr w:type="spellEnd"/>
      <w:r>
        <w:t xml:space="preserve"> </w:t>
      </w:r>
      <w:proofErr w:type="spellStart"/>
      <w:r>
        <w:t>eüch</w:t>
      </w:r>
      <w:proofErr w:type="spellEnd"/>
      <w:r>
        <w:t xml:space="preserve"> das minder auch geben. wann er </w:t>
      </w:r>
      <w:proofErr w:type="spellStart"/>
      <w:r>
        <w:t>waiszt</w:t>
      </w:r>
      <w:proofErr w:type="spellEnd"/>
      <w:r>
        <w:t xml:space="preserve">/ das </w:t>
      </w:r>
      <w:proofErr w:type="spellStart"/>
      <w:r>
        <w:t>jr</w:t>
      </w:r>
      <w:proofErr w:type="spellEnd"/>
      <w:r>
        <w:t xml:space="preserve"> sein </w:t>
      </w:r>
      <w:proofErr w:type="spellStart"/>
      <w:r>
        <w:t>notdürfftig</w:t>
      </w:r>
      <w:proofErr w:type="spellEnd"/>
      <w:r>
        <w:t xml:space="preserve"> </w:t>
      </w:r>
      <w:proofErr w:type="spellStart"/>
      <w:r>
        <w:t>seind</w:t>
      </w:r>
      <w:proofErr w:type="spellEnd"/>
      <w:r>
        <w:t xml:space="preserve">. Herr/ </w:t>
      </w:r>
      <w:proofErr w:type="spellStart"/>
      <w:r>
        <w:t>Hymlischer</w:t>
      </w:r>
      <w:proofErr w:type="spellEnd"/>
      <w:r>
        <w:t xml:space="preserve"> Vatter/ so du dann </w:t>
      </w:r>
      <w:proofErr w:type="spellStart"/>
      <w:r>
        <w:t>waist</w:t>
      </w:r>
      <w:proofErr w:type="spellEnd"/>
      <w:r>
        <w:t xml:space="preserve">/ das ich </w:t>
      </w:r>
      <w:proofErr w:type="spellStart"/>
      <w:r>
        <w:t>dasselb</w:t>
      </w:r>
      <w:proofErr w:type="spellEnd"/>
      <w:r>
        <w:t xml:space="preserve"> </w:t>
      </w:r>
      <w:proofErr w:type="spellStart"/>
      <w:r>
        <w:t>noturfftig</w:t>
      </w:r>
      <w:proofErr w:type="spellEnd"/>
      <w:r>
        <w:t xml:space="preserve"> bin/ </w:t>
      </w:r>
      <w:proofErr w:type="spellStart"/>
      <w:r>
        <w:t>vnd</w:t>
      </w:r>
      <w:proofErr w:type="spellEnd"/>
      <w:r>
        <w:t xml:space="preserve"> </w:t>
      </w:r>
      <w:proofErr w:type="spellStart"/>
      <w:r>
        <w:t>wilt</w:t>
      </w:r>
      <w:proofErr w:type="spellEnd"/>
      <w:r>
        <w:t xml:space="preserve"> mir </w:t>
      </w:r>
      <w:proofErr w:type="spellStart"/>
      <w:r>
        <w:t>dasselb</w:t>
      </w:r>
      <w:proofErr w:type="spellEnd"/>
      <w:r>
        <w:t xml:space="preserve"> geben/ so will ich dich </w:t>
      </w:r>
      <w:proofErr w:type="spellStart"/>
      <w:r>
        <w:t>vmb</w:t>
      </w:r>
      <w:proofErr w:type="spellEnd"/>
      <w:r>
        <w:t xml:space="preserve"> </w:t>
      </w:r>
      <w:proofErr w:type="spellStart"/>
      <w:r>
        <w:t>dasselb</w:t>
      </w:r>
      <w:proofErr w:type="spellEnd"/>
      <w:r>
        <w:t xml:space="preserve"> </w:t>
      </w:r>
      <w:proofErr w:type="spellStart"/>
      <w:r>
        <w:t>nit</w:t>
      </w:r>
      <w:proofErr w:type="spellEnd"/>
      <w:r>
        <w:t xml:space="preserve"> </w:t>
      </w:r>
      <w:proofErr w:type="spellStart"/>
      <w:r>
        <w:t>alleyn</w:t>
      </w:r>
      <w:proofErr w:type="spellEnd"/>
      <w:r>
        <w:t xml:space="preserve"> Bitten/ sonder ich </w:t>
      </w:r>
      <w:proofErr w:type="spellStart"/>
      <w:r>
        <w:t>wilsz</w:t>
      </w:r>
      <w:proofErr w:type="spellEnd"/>
      <w:r>
        <w:t xml:space="preserve"> befehlen deinem Göttlichen willen. Herr </w:t>
      </w:r>
      <w:proofErr w:type="spellStart"/>
      <w:r>
        <w:t>Hymlischer</w:t>
      </w:r>
      <w:proofErr w:type="spellEnd"/>
      <w:r>
        <w:t xml:space="preserve"> Vatter/ ich Bit dich aber </w:t>
      </w:r>
      <w:proofErr w:type="spellStart"/>
      <w:r>
        <w:t>vmd</w:t>
      </w:r>
      <w:proofErr w:type="spellEnd"/>
      <w:r>
        <w:t xml:space="preserve"> das </w:t>
      </w:r>
      <w:proofErr w:type="spellStart"/>
      <w:r>
        <w:t>Gaistlich</w:t>
      </w:r>
      <w:proofErr w:type="spellEnd"/>
      <w:r>
        <w:t xml:space="preserve"> täglich Brot/ das du </w:t>
      </w:r>
      <w:proofErr w:type="spellStart"/>
      <w:r>
        <w:t>vnsz</w:t>
      </w:r>
      <w:proofErr w:type="spellEnd"/>
      <w:r>
        <w:t xml:space="preserve"> hast </w:t>
      </w:r>
      <w:proofErr w:type="spellStart"/>
      <w:r>
        <w:t>angezaigt</w:t>
      </w:r>
      <w:proofErr w:type="spellEnd"/>
      <w:r>
        <w:t xml:space="preserve"> im </w:t>
      </w:r>
      <w:proofErr w:type="spellStart"/>
      <w:r>
        <w:t>Euangelio</w:t>
      </w:r>
      <w:proofErr w:type="spellEnd"/>
      <w:r>
        <w:t xml:space="preserve">/ da du sprachest/ Der Mensch Lebt </w:t>
      </w:r>
      <w:proofErr w:type="spellStart"/>
      <w:r>
        <w:t>nit</w:t>
      </w:r>
      <w:proofErr w:type="spellEnd"/>
      <w:r>
        <w:t xml:space="preserve"> allein </w:t>
      </w:r>
      <w:proofErr w:type="spellStart"/>
      <w:r>
        <w:t>desz</w:t>
      </w:r>
      <w:proofErr w:type="spellEnd"/>
      <w:r>
        <w:t xml:space="preserve"> Natürlichen Brosts/ sonder </w:t>
      </w:r>
      <w:proofErr w:type="spellStart"/>
      <w:r>
        <w:t>ains</w:t>
      </w:r>
      <w:proofErr w:type="spellEnd"/>
      <w:r>
        <w:t xml:space="preserve"> </w:t>
      </w:r>
      <w:proofErr w:type="spellStart"/>
      <w:r>
        <w:t>jegklichen</w:t>
      </w:r>
      <w:proofErr w:type="spellEnd"/>
      <w:r>
        <w:t xml:space="preserve"> </w:t>
      </w:r>
      <w:proofErr w:type="spellStart"/>
      <w:r>
        <w:t>worts</w:t>
      </w:r>
      <w:proofErr w:type="spellEnd"/>
      <w:r>
        <w:t xml:space="preserve">/ das da </w:t>
      </w:r>
      <w:proofErr w:type="spellStart"/>
      <w:r>
        <w:t>geet</w:t>
      </w:r>
      <w:proofErr w:type="spellEnd"/>
      <w:r>
        <w:t xml:space="preserve"> </w:t>
      </w:r>
      <w:proofErr w:type="spellStart"/>
      <w:r>
        <w:t>ausz</w:t>
      </w:r>
      <w:proofErr w:type="spellEnd"/>
      <w:r>
        <w:t xml:space="preserve"> dem Mund Gottes. Herr/ </w:t>
      </w:r>
      <w:proofErr w:type="spellStart"/>
      <w:r>
        <w:t>Hymlischer</w:t>
      </w:r>
      <w:proofErr w:type="spellEnd"/>
      <w:r>
        <w:t xml:space="preserve"> Vatter/ so ich dann hör/ das mein Arme Seel derselben </w:t>
      </w:r>
      <w:proofErr w:type="spellStart"/>
      <w:r>
        <w:t>wort</w:t>
      </w:r>
      <w:proofErr w:type="spellEnd"/>
      <w:r>
        <w:t xml:space="preserve"> </w:t>
      </w:r>
      <w:proofErr w:type="spellStart"/>
      <w:r>
        <w:t>musz</w:t>
      </w:r>
      <w:proofErr w:type="spellEnd"/>
      <w:r>
        <w:t xml:space="preserve"> </w:t>
      </w:r>
      <w:proofErr w:type="spellStart"/>
      <w:r>
        <w:t>geleben</w:t>
      </w:r>
      <w:proofErr w:type="spellEnd"/>
      <w:r>
        <w:t xml:space="preserve">/ </w:t>
      </w:r>
      <w:proofErr w:type="spellStart"/>
      <w:r>
        <w:t>vnd</w:t>
      </w:r>
      <w:proofErr w:type="spellEnd"/>
      <w:r>
        <w:t xml:space="preserve"> von demselben Wort/ </w:t>
      </w:r>
      <w:proofErr w:type="spellStart"/>
      <w:r>
        <w:t>Gespeyszt</w:t>
      </w:r>
      <w:proofErr w:type="spellEnd"/>
      <w:r>
        <w:t xml:space="preserve"> werden/ so Bitt ich dich/ </w:t>
      </w:r>
      <w:proofErr w:type="spellStart"/>
      <w:r>
        <w:t>Hymlischer</w:t>
      </w:r>
      <w:proofErr w:type="spellEnd"/>
      <w:r>
        <w:t xml:space="preserve"> Vatter/ </w:t>
      </w:r>
      <w:proofErr w:type="spellStart"/>
      <w:r>
        <w:t>verleyh</w:t>
      </w:r>
      <w:proofErr w:type="spellEnd"/>
      <w:r>
        <w:t xml:space="preserve"> </w:t>
      </w:r>
      <w:proofErr w:type="spellStart"/>
      <w:r>
        <w:t>vnnsz</w:t>
      </w:r>
      <w:proofErr w:type="spellEnd"/>
      <w:r>
        <w:t xml:space="preserve"> (Priester </w:t>
      </w:r>
      <w:proofErr w:type="spellStart"/>
      <w:r>
        <w:t>vnd</w:t>
      </w:r>
      <w:proofErr w:type="spellEnd"/>
      <w:r>
        <w:t xml:space="preserve"> Prediger) die dein Göttliches </w:t>
      </w:r>
      <w:proofErr w:type="spellStart"/>
      <w:r>
        <w:t>wort</w:t>
      </w:r>
      <w:proofErr w:type="spellEnd"/>
      <w:r>
        <w:t xml:space="preserve"> </w:t>
      </w:r>
      <w:proofErr w:type="spellStart"/>
      <w:r>
        <w:t>auszsprechen</w:t>
      </w:r>
      <w:proofErr w:type="spellEnd"/>
      <w:r>
        <w:t xml:space="preserve">/ nach deinem Göttlichen Willen </w:t>
      </w:r>
      <w:proofErr w:type="spellStart"/>
      <w:r>
        <w:t>vnd</w:t>
      </w:r>
      <w:proofErr w:type="spellEnd"/>
      <w:r>
        <w:t xml:space="preserve"> </w:t>
      </w:r>
      <w:proofErr w:type="spellStart"/>
      <w:r>
        <w:t>wolgefallen</w:t>
      </w:r>
      <w:proofErr w:type="spellEnd"/>
      <w:r>
        <w:t xml:space="preserve">/ </w:t>
      </w:r>
      <w:proofErr w:type="spellStart"/>
      <w:r>
        <w:t>vnnd</w:t>
      </w:r>
      <w:proofErr w:type="spellEnd"/>
      <w:r>
        <w:t xml:space="preserve"> nach dem </w:t>
      </w:r>
      <w:proofErr w:type="spellStart"/>
      <w:r>
        <w:t>Hail</w:t>
      </w:r>
      <w:proofErr w:type="spellEnd"/>
      <w:r>
        <w:t xml:space="preserve"> </w:t>
      </w:r>
      <w:proofErr w:type="spellStart"/>
      <w:r>
        <w:t>vnserer</w:t>
      </w:r>
      <w:proofErr w:type="spellEnd"/>
      <w:r>
        <w:t xml:space="preserve"> Seel/ das es </w:t>
      </w:r>
      <w:proofErr w:type="spellStart"/>
      <w:r>
        <w:t>inn</w:t>
      </w:r>
      <w:proofErr w:type="spellEnd"/>
      <w:r>
        <w:t xml:space="preserve"> </w:t>
      </w:r>
      <w:proofErr w:type="spellStart"/>
      <w:r>
        <w:t>vnsz</w:t>
      </w:r>
      <w:proofErr w:type="spellEnd"/>
      <w:r>
        <w:t xml:space="preserve"> </w:t>
      </w:r>
      <w:proofErr w:type="spellStart"/>
      <w:r>
        <w:t>wachsz</w:t>
      </w:r>
      <w:proofErr w:type="spellEnd"/>
      <w:r>
        <w:t xml:space="preserve">/ </w:t>
      </w:r>
      <w:proofErr w:type="spellStart"/>
      <w:r>
        <w:t>vnd</w:t>
      </w:r>
      <w:proofErr w:type="spellEnd"/>
      <w:r>
        <w:t xml:space="preserve"> </w:t>
      </w:r>
      <w:proofErr w:type="spellStart"/>
      <w:r>
        <w:t>Hundertfeltig</w:t>
      </w:r>
      <w:proofErr w:type="spellEnd"/>
      <w:r>
        <w:t xml:space="preserve"> Frucht bring/ </w:t>
      </w:r>
      <w:proofErr w:type="spellStart"/>
      <w:r>
        <w:t>vnd</w:t>
      </w:r>
      <w:proofErr w:type="spellEnd"/>
      <w:r>
        <w:t xml:space="preserve"> das wir dieselben </w:t>
      </w:r>
      <w:proofErr w:type="spellStart"/>
      <w:r>
        <w:t>mügen</w:t>
      </w:r>
      <w:proofErr w:type="spellEnd"/>
      <w:r>
        <w:t xml:space="preserve"> behalten/ </w:t>
      </w:r>
      <w:proofErr w:type="spellStart"/>
      <w:r>
        <w:t>vnnd</w:t>
      </w:r>
      <w:proofErr w:type="spellEnd"/>
      <w:r>
        <w:t xml:space="preserve"> </w:t>
      </w:r>
      <w:proofErr w:type="spellStart"/>
      <w:r>
        <w:t>vnser</w:t>
      </w:r>
      <w:proofErr w:type="spellEnd"/>
      <w:r>
        <w:t xml:space="preserve"> Leben richten nach deinem Göttlichen Willen </w:t>
      </w:r>
      <w:proofErr w:type="spellStart"/>
      <w:r>
        <w:t>vnd</w:t>
      </w:r>
      <w:proofErr w:type="spellEnd"/>
      <w:r>
        <w:t xml:space="preserve"> </w:t>
      </w:r>
      <w:proofErr w:type="spellStart"/>
      <w:r>
        <w:t>wolgefallen</w:t>
      </w:r>
      <w:proofErr w:type="spellEnd"/>
      <w:r>
        <w:t xml:space="preserve">/ </w:t>
      </w:r>
      <w:proofErr w:type="spellStart"/>
      <w:r>
        <w:t>vnnd</w:t>
      </w:r>
      <w:proofErr w:type="spellEnd"/>
      <w:r>
        <w:t xml:space="preserve"> das wir dadurch </w:t>
      </w:r>
      <w:proofErr w:type="spellStart"/>
      <w:r>
        <w:t>vmb</w:t>
      </w:r>
      <w:proofErr w:type="spellEnd"/>
      <w:r>
        <w:t xml:space="preserve"> dich bekommen </w:t>
      </w:r>
      <w:proofErr w:type="spellStart"/>
      <w:r>
        <w:t>eyn</w:t>
      </w:r>
      <w:proofErr w:type="spellEnd"/>
      <w:r>
        <w:t xml:space="preserve"> Sicheren </w:t>
      </w:r>
      <w:proofErr w:type="spellStart"/>
      <w:r>
        <w:t>vnd</w:t>
      </w:r>
      <w:proofErr w:type="spellEnd"/>
      <w:r>
        <w:t xml:space="preserve"> Seligen </w:t>
      </w:r>
      <w:proofErr w:type="spellStart"/>
      <w:r>
        <w:t>eingang</w:t>
      </w:r>
      <w:proofErr w:type="spellEnd"/>
      <w:r>
        <w:t xml:space="preserve"> zu dir </w:t>
      </w:r>
      <w:proofErr w:type="spellStart"/>
      <w:r>
        <w:t>jnn</w:t>
      </w:r>
      <w:proofErr w:type="spellEnd"/>
      <w:r>
        <w:t xml:space="preserve"> das ewig Reich der </w:t>
      </w:r>
      <w:proofErr w:type="spellStart"/>
      <w:r>
        <w:t>Hymel</w:t>
      </w:r>
      <w:proofErr w:type="spellEnd"/>
      <w:r>
        <w:t xml:space="preserve">. </w:t>
      </w:r>
    </w:p>
    <w:p w14:paraId="2957DB7F" w14:textId="77777777" w:rsidR="003F3825" w:rsidRDefault="003F3825" w:rsidP="003F3825">
      <w:pPr>
        <w:pStyle w:val="StandardWeb"/>
      </w:pPr>
      <w:r>
        <w:t xml:space="preserve">Darzu sollen wir sprechen </w:t>
      </w:r>
      <w:r>
        <w:rPr>
          <w:rStyle w:val="Fett"/>
          <w:rFonts w:eastAsiaTheme="majorEastAsia"/>
        </w:rPr>
        <w:t xml:space="preserve">Vergib </w:t>
      </w:r>
      <w:proofErr w:type="spellStart"/>
      <w:r>
        <w:rPr>
          <w:rStyle w:val="Fett"/>
          <w:rFonts w:eastAsiaTheme="majorEastAsia"/>
        </w:rPr>
        <w:t>vnnsz</w:t>
      </w:r>
      <w:proofErr w:type="spellEnd"/>
      <w:r>
        <w:rPr>
          <w:rStyle w:val="Fett"/>
          <w:rFonts w:eastAsiaTheme="majorEastAsia"/>
        </w:rPr>
        <w:t xml:space="preserve"> </w:t>
      </w:r>
      <w:proofErr w:type="spellStart"/>
      <w:r>
        <w:rPr>
          <w:rStyle w:val="Fett"/>
          <w:rFonts w:eastAsiaTheme="majorEastAsia"/>
        </w:rPr>
        <w:t>vnser</w:t>
      </w:r>
      <w:proofErr w:type="spellEnd"/>
      <w:r>
        <w:rPr>
          <w:rStyle w:val="Fett"/>
          <w:rFonts w:eastAsiaTheme="majorEastAsia"/>
        </w:rPr>
        <w:t xml:space="preserve"> Schuld/ </w:t>
      </w:r>
      <w:proofErr w:type="spellStart"/>
      <w:r>
        <w:rPr>
          <w:rStyle w:val="Fett"/>
          <w:rFonts w:eastAsiaTheme="majorEastAsia"/>
        </w:rPr>
        <w:t>alsz</w:t>
      </w:r>
      <w:proofErr w:type="spellEnd"/>
      <w:r>
        <w:rPr>
          <w:rStyle w:val="Fett"/>
          <w:rFonts w:eastAsiaTheme="majorEastAsia"/>
        </w:rPr>
        <w:t xml:space="preserve"> wir vergeben </w:t>
      </w:r>
      <w:proofErr w:type="spellStart"/>
      <w:r>
        <w:rPr>
          <w:rStyle w:val="Fett"/>
          <w:rFonts w:eastAsiaTheme="majorEastAsia"/>
        </w:rPr>
        <w:t>vnsern</w:t>
      </w:r>
      <w:proofErr w:type="spellEnd"/>
      <w:r>
        <w:rPr>
          <w:rStyle w:val="Fett"/>
          <w:rFonts w:eastAsiaTheme="majorEastAsia"/>
        </w:rPr>
        <w:t xml:space="preserve"> Schuldigern.</w:t>
      </w:r>
      <w:r>
        <w:t xml:space="preserve"> Bey dem sollen wir </w:t>
      </w:r>
      <w:proofErr w:type="spellStart"/>
      <w:r>
        <w:t>gedencken</w:t>
      </w:r>
      <w:proofErr w:type="spellEnd"/>
      <w:r>
        <w:t xml:space="preserve">/ Herr/ </w:t>
      </w:r>
      <w:proofErr w:type="spellStart"/>
      <w:r>
        <w:t>Hymlischer</w:t>
      </w:r>
      <w:proofErr w:type="spellEnd"/>
      <w:r>
        <w:t xml:space="preserve"> Vatter/ </w:t>
      </w:r>
      <w:proofErr w:type="spellStart"/>
      <w:r>
        <w:t>verleyh</w:t>
      </w:r>
      <w:proofErr w:type="spellEnd"/>
      <w:r>
        <w:t xml:space="preserve"> mir dein Göttliche Gnad/ das ich meinem Nächsten Christen Menschen </w:t>
      </w:r>
      <w:proofErr w:type="spellStart"/>
      <w:r>
        <w:t>müg</w:t>
      </w:r>
      <w:proofErr w:type="spellEnd"/>
      <w:r>
        <w:t xml:space="preserve"> </w:t>
      </w:r>
      <w:proofErr w:type="spellStart"/>
      <w:r>
        <w:t>verzeyhen</w:t>
      </w:r>
      <w:proofErr w:type="spellEnd"/>
      <w:r>
        <w:t xml:space="preserve"> </w:t>
      </w:r>
      <w:proofErr w:type="spellStart"/>
      <w:r>
        <w:t>vnnd</w:t>
      </w:r>
      <w:proofErr w:type="spellEnd"/>
      <w:r>
        <w:t xml:space="preserve"> vergeben/ von </w:t>
      </w:r>
      <w:proofErr w:type="spellStart"/>
      <w:r>
        <w:t>grundt</w:t>
      </w:r>
      <w:proofErr w:type="spellEnd"/>
      <w:r>
        <w:t xml:space="preserve"> meines </w:t>
      </w:r>
      <w:proofErr w:type="spellStart"/>
      <w:r>
        <w:t>Hertzen</w:t>
      </w:r>
      <w:proofErr w:type="spellEnd"/>
      <w:r>
        <w:t xml:space="preserve">/ on alle </w:t>
      </w:r>
      <w:proofErr w:type="spellStart"/>
      <w:r>
        <w:t>Betrieglichait</w:t>
      </w:r>
      <w:proofErr w:type="spellEnd"/>
      <w:r>
        <w:t xml:space="preserve">/ oder </w:t>
      </w:r>
      <w:proofErr w:type="spellStart"/>
      <w:r>
        <w:t>ösem</w:t>
      </w:r>
      <w:proofErr w:type="spellEnd"/>
      <w:r>
        <w:t xml:space="preserve"> Mittel meines </w:t>
      </w:r>
      <w:proofErr w:type="spellStart"/>
      <w:r>
        <w:t>Neydigen</w:t>
      </w:r>
      <w:proofErr w:type="spellEnd"/>
      <w:r>
        <w:t xml:space="preserve"> </w:t>
      </w:r>
      <w:proofErr w:type="spellStart"/>
      <w:r>
        <w:t>Hertzen</w:t>
      </w:r>
      <w:proofErr w:type="spellEnd"/>
      <w:r>
        <w:t xml:space="preserve">/ das mir dann </w:t>
      </w:r>
      <w:proofErr w:type="spellStart"/>
      <w:r>
        <w:t>nit</w:t>
      </w:r>
      <w:proofErr w:type="spellEnd"/>
      <w:r>
        <w:t xml:space="preserve"> </w:t>
      </w:r>
      <w:proofErr w:type="spellStart"/>
      <w:r>
        <w:t>müglich</w:t>
      </w:r>
      <w:proofErr w:type="spellEnd"/>
      <w:r>
        <w:t xml:space="preserve"> ist zuthun/ on dein </w:t>
      </w:r>
      <w:proofErr w:type="spellStart"/>
      <w:r>
        <w:t>Hilff</w:t>
      </w:r>
      <w:proofErr w:type="spellEnd"/>
      <w:r>
        <w:t xml:space="preserve"> </w:t>
      </w:r>
      <w:proofErr w:type="spellStart"/>
      <w:r>
        <w:t>vnnd</w:t>
      </w:r>
      <w:proofErr w:type="spellEnd"/>
      <w:r>
        <w:t xml:space="preserve"> Gnad, wann du hast gesprochen im </w:t>
      </w:r>
      <w:proofErr w:type="spellStart"/>
      <w:r>
        <w:t>Euangelio</w:t>
      </w:r>
      <w:proofErr w:type="spellEnd"/>
      <w:r>
        <w:t xml:space="preserve">/ </w:t>
      </w:r>
      <w:proofErr w:type="spellStart"/>
      <w:r>
        <w:t>Ir</w:t>
      </w:r>
      <w:proofErr w:type="spellEnd"/>
      <w:r>
        <w:t xml:space="preserve"> </w:t>
      </w:r>
      <w:proofErr w:type="spellStart"/>
      <w:r>
        <w:t>sollendt</w:t>
      </w:r>
      <w:proofErr w:type="spellEnd"/>
      <w:r>
        <w:t xml:space="preserve"> </w:t>
      </w:r>
      <w:proofErr w:type="spellStart"/>
      <w:r>
        <w:t>Verzeyhen</w:t>
      </w:r>
      <w:proofErr w:type="spellEnd"/>
      <w:r>
        <w:t xml:space="preserve"> </w:t>
      </w:r>
      <w:proofErr w:type="spellStart"/>
      <w:r>
        <w:t>vnnd</w:t>
      </w:r>
      <w:proofErr w:type="spellEnd"/>
      <w:r>
        <w:t xml:space="preserve"> Vergeben/ </w:t>
      </w:r>
      <w:proofErr w:type="spellStart"/>
      <w:r>
        <w:t>darmit</w:t>
      </w:r>
      <w:proofErr w:type="spellEnd"/>
      <w:r>
        <w:t xml:space="preserve"> das </w:t>
      </w:r>
      <w:proofErr w:type="spellStart"/>
      <w:r>
        <w:t>eüch</w:t>
      </w:r>
      <w:proofErr w:type="spellEnd"/>
      <w:r>
        <w:t xml:space="preserve"> auch </w:t>
      </w:r>
      <w:proofErr w:type="spellStart"/>
      <w:r>
        <w:t>Verzygen</w:t>
      </w:r>
      <w:proofErr w:type="spellEnd"/>
      <w:r>
        <w:t xml:space="preserve"> </w:t>
      </w:r>
      <w:proofErr w:type="spellStart"/>
      <w:r>
        <w:t>werd</w:t>
      </w:r>
      <w:proofErr w:type="spellEnd"/>
      <w:r>
        <w:t xml:space="preserve">. So ich dann hör/ das mir </w:t>
      </w:r>
      <w:proofErr w:type="spellStart"/>
      <w:r>
        <w:t>sunst</w:t>
      </w:r>
      <w:proofErr w:type="spellEnd"/>
      <w:r>
        <w:t xml:space="preserve"> anderst </w:t>
      </w:r>
      <w:proofErr w:type="spellStart"/>
      <w:r>
        <w:t>nit</w:t>
      </w:r>
      <w:proofErr w:type="spellEnd"/>
      <w:r>
        <w:t xml:space="preserve"> </w:t>
      </w:r>
      <w:proofErr w:type="spellStart"/>
      <w:r>
        <w:t>Verzigen</w:t>
      </w:r>
      <w:proofErr w:type="spellEnd"/>
      <w:r>
        <w:t xml:space="preserve"> mag werden/ ich </w:t>
      </w:r>
      <w:proofErr w:type="spellStart"/>
      <w:r>
        <w:t>Verzeyh</w:t>
      </w:r>
      <w:proofErr w:type="spellEnd"/>
      <w:r>
        <w:t xml:space="preserve"> denn meinem Nächsten auch/ So Bit ich dich Herr </w:t>
      </w:r>
      <w:proofErr w:type="spellStart"/>
      <w:r>
        <w:t>Hymlischer</w:t>
      </w:r>
      <w:proofErr w:type="spellEnd"/>
      <w:r>
        <w:t xml:space="preserve"> Vatter/ </w:t>
      </w:r>
      <w:proofErr w:type="spellStart"/>
      <w:r>
        <w:t>erlösz</w:t>
      </w:r>
      <w:proofErr w:type="spellEnd"/>
      <w:r>
        <w:t xml:space="preserve"> mein Hertz von dem schädlichen </w:t>
      </w:r>
      <w:proofErr w:type="spellStart"/>
      <w:r>
        <w:t>vnd</w:t>
      </w:r>
      <w:proofErr w:type="spellEnd"/>
      <w:r>
        <w:t xml:space="preserve"> </w:t>
      </w:r>
      <w:proofErr w:type="spellStart"/>
      <w:r>
        <w:t>verdampten</w:t>
      </w:r>
      <w:proofErr w:type="spellEnd"/>
      <w:r>
        <w:t xml:space="preserve"> Band </w:t>
      </w:r>
      <w:proofErr w:type="spellStart"/>
      <w:r>
        <w:t>desz</w:t>
      </w:r>
      <w:proofErr w:type="spellEnd"/>
      <w:r>
        <w:t xml:space="preserve"> </w:t>
      </w:r>
      <w:proofErr w:type="spellStart"/>
      <w:r>
        <w:t>Neiyds</w:t>
      </w:r>
      <w:proofErr w:type="spellEnd"/>
      <w:r>
        <w:t xml:space="preserve">/ das er mich </w:t>
      </w:r>
      <w:proofErr w:type="spellStart"/>
      <w:r>
        <w:t>nit</w:t>
      </w:r>
      <w:proofErr w:type="spellEnd"/>
      <w:r>
        <w:t xml:space="preserve"> Beraub meines </w:t>
      </w:r>
      <w:proofErr w:type="spellStart"/>
      <w:r>
        <w:t>Vätterlichen</w:t>
      </w:r>
      <w:proofErr w:type="spellEnd"/>
      <w:r>
        <w:t xml:space="preserve"> </w:t>
      </w:r>
      <w:proofErr w:type="spellStart"/>
      <w:r>
        <w:t>Erbteyl</w:t>
      </w:r>
      <w:proofErr w:type="spellEnd"/>
      <w:r>
        <w:t xml:space="preserve">/ sonder das mir </w:t>
      </w:r>
      <w:proofErr w:type="spellStart"/>
      <w:r>
        <w:t>dasselb</w:t>
      </w:r>
      <w:proofErr w:type="spellEnd"/>
      <w:r>
        <w:t xml:space="preserve"> zugefügt </w:t>
      </w:r>
      <w:proofErr w:type="spellStart"/>
      <w:r>
        <w:t>werd</w:t>
      </w:r>
      <w:proofErr w:type="spellEnd"/>
      <w:r>
        <w:t xml:space="preserve">/ durch dein </w:t>
      </w:r>
      <w:proofErr w:type="spellStart"/>
      <w:r>
        <w:t>Verheyssung</w:t>
      </w:r>
      <w:proofErr w:type="spellEnd"/>
      <w:r>
        <w:t xml:space="preserve">/ die du </w:t>
      </w:r>
      <w:proofErr w:type="spellStart"/>
      <w:r>
        <w:t>vnsz</w:t>
      </w:r>
      <w:proofErr w:type="spellEnd"/>
      <w:r>
        <w:t xml:space="preserve"> gethan hast/ so wir </w:t>
      </w:r>
      <w:proofErr w:type="spellStart"/>
      <w:r>
        <w:t>vnseren</w:t>
      </w:r>
      <w:proofErr w:type="spellEnd"/>
      <w:r>
        <w:t xml:space="preserve"> </w:t>
      </w:r>
      <w:proofErr w:type="spellStart"/>
      <w:r>
        <w:t>Veinden</w:t>
      </w:r>
      <w:proofErr w:type="spellEnd"/>
      <w:r>
        <w:t xml:space="preserve"> </w:t>
      </w:r>
      <w:proofErr w:type="spellStart"/>
      <w:r>
        <w:t>Verzeyhen</w:t>
      </w:r>
      <w:proofErr w:type="spellEnd"/>
      <w:r>
        <w:t xml:space="preserve">/ soll </w:t>
      </w:r>
      <w:proofErr w:type="spellStart"/>
      <w:r>
        <w:t>vnsz</w:t>
      </w:r>
      <w:proofErr w:type="spellEnd"/>
      <w:r>
        <w:t xml:space="preserve"> auch </w:t>
      </w:r>
      <w:proofErr w:type="spellStart"/>
      <w:r>
        <w:t>verzygen</w:t>
      </w:r>
      <w:proofErr w:type="spellEnd"/>
      <w:r>
        <w:t xml:space="preserve"> </w:t>
      </w:r>
      <w:proofErr w:type="spellStart"/>
      <w:r>
        <w:t>vnd</w:t>
      </w:r>
      <w:proofErr w:type="spellEnd"/>
      <w:r>
        <w:t xml:space="preserve"> vergeben werden. </w:t>
      </w:r>
    </w:p>
    <w:p w14:paraId="2A8C625E" w14:textId="77777777" w:rsidR="003F3825" w:rsidRDefault="003F3825" w:rsidP="003F3825">
      <w:pPr>
        <w:pStyle w:val="StandardWeb"/>
      </w:pPr>
      <w:r>
        <w:t xml:space="preserve">Darnach so sprechen wir </w:t>
      </w:r>
      <w:proofErr w:type="spellStart"/>
      <w:r>
        <w:rPr>
          <w:rStyle w:val="Fett"/>
          <w:rFonts w:eastAsiaTheme="majorEastAsia"/>
        </w:rPr>
        <w:t>Nit</w:t>
      </w:r>
      <w:proofErr w:type="spellEnd"/>
      <w:r>
        <w:rPr>
          <w:rStyle w:val="Fett"/>
          <w:rFonts w:eastAsiaTheme="majorEastAsia"/>
        </w:rPr>
        <w:t xml:space="preserve"> für </w:t>
      </w:r>
      <w:proofErr w:type="spellStart"/>
      <w:r>
        <w:rPr>
          <w:rStyle w:val="Fett"/>
          <w:rFonts w:eastAsiaTheme="majorEastAsia"/>
        </w:rPr>
        <w:t>vnsz</w:t>
      </w:r>
      <w:proofErr w:type="spellEnd"/>
      <w:r>
        <w:rPr>
          <w:rStyle w:val="Fett"/>
          <w:rFonts w:eastAsiaTheme="majorEastAsia"/>
        </w:rPr>
        <w:t xml:space="preserve"> ein </w:t>
      </w:r>
      <w:proofErr w:type="spellStart"/>
      <w:r>
        <w:rPr>
          <w:rStyle w:val="Fett"/>
          <w:rFonts w:eastAsiaTheme="majorEastAsia"/>
        </w:rPr>
        <w:t>inn</w:t>
      </w:r>
      <w:proofErr w:type="spellEnd"/>
      <w:r>
        <w:rPr>
          <w:rStyle w:val="Fett"/>
          <w:rFonts w:eastAsiaTheme="majorEastAsia"/>
        </w:rPr>
        <w:t xml:space="preserve"> Versuchung.</w:t>
      </w:r>
      <w:r>
        <w:t xml:space="preserve"> Bey dem sollen wir </w:t>
      </w:r>
      <w:proofErr w:type="spellStart"/>
      <w:r>
        <w:t>gedencken</w:t>
      </w:r>
      <w:proofErr w:type="spellEnd"/>
      <w:r>
        <w:t xml:space="preserve">/ Herr/ </w:t>
      </w:r>
      <w:proofErr w:type="spellStart"/>
      <w:r>
        <w:t>Hymelischer</w:t>
      </w:r>
      <w:proofErr w:type="spellEnd"/>
      <w:r>
        <w:t xml:space="preserve"> Vatter/ es </w:t>
      </w:r>
      <w:proofErr w:type="spellStart"/>
      <w:r>
        <w:t>leydt</w:t>
      </w:r>
      <w:proofErr w:type="spellEnd"/>
      <w:r>
        <w:t xml:space="preserve"> </w:t>
      </w:r>
      <w:proofErr w:type="spellStart"/>
      <w:r>
        <w:t>nit</w:t>
      </w:r>
      <w:proofErr w:type="spellEnd"/>
      <w:r>
        <w:t xml:space="preserve"> daran/ ob wir schon Versucht werden/ wann du bist selber auch Versucht worden/ aber </w:t>
      </w:r>
      <w:proofErr w:type="spellStart"/>
      <w:r>
        <w:t>ffür</w:t>
      </w:r>
      <w:proofErr w:type="spellEnd"/>
      <w:r>
        <w:t xml:space="preserve"> </w:t>
      </w:r>
      <w:proofErr w:type="spellStart"/>
      <w:r>
        <w:t>vnnsz</w:t>
      </w:r>
      <w:proofErr w:type="spellEnd"/>
      <w:r>
        <w:t xml:space="preserve"> nur </w:t>
      </w:r>
      <w:proofErr w:type="spellStart"/>
      <w:r>
        <w:t>nit</w:t>
      </w:r>
      <w:proofErr w:type="spellEnd"/>
      <w:r>
        <w:t xml:space="preserve"> ein </w:t>
      </w:r>
      <w:proofErr w:type="spellStart"/>
      <w:r>
        <w:t>inn</w:t>
      </w:r>
      <w:proofErr w:type="spellEnd"/>
      <w:r>
        <w:t xml:space="preserve"> Versuchung/ die </w:t>
      </w:r>
      <w:proofErr w:type="spellStart"/>
      <w:r>
        <w:t>vnnsz</w:t>
      </w:r>
      <w:proofErr w:type="spellEnd"/>
      <w:r>
        <w:t xml:space="preserve"> Schädlich </w:t>
      </w:r>
      <w:proofErr w:type="spellStart"/>
      <w:r>
        <w:t>vnnd</w:t>
      </w:r>
      <w:proofErr w:type="spellEnd"/>
      <w:r>
        <w:t xml:space="preserve"> </w:t>
      </w:r>
      <w:proofErr w:type="spellStart"/>
      <w:r>
        <w:t>Verdamlich</w:t>
      </w:r>
      <w:proofErr w:type="spellEnd"/>
      <w:r>
        <w:t xml:space="preserve"> sein </w:t>
      </w:r>
      <w:proofErr w:type="spellStart"/>
      <w:r>
        <w:t>müg</w:t>
      </w:r>
      <w:proofErr w:type="spellEnd"/>
      <w:r>
        <w:t xml:space="preserve"> </w:t>
      </w:r>
      <w:proofErr w:type="spellStart"/>
      <w:r>
        <w:t>vnserer</w:t>
      </w:r>
      <w:proofErr w:type="spellEnd"/>
      <w:r>
        <w:t xml:space="preserve"> Seel/ sonder das sie </w:t>
      </w:r>
      <w:proofErr w:type="spellStart"/>
      <w:r>
        <w:t>vnsz</w:t>
      </w:r>
      <w:proofErr w:type="spellEnd"/>
      <w:r>
        <w:t xml:space="preserve"> </w:t>
      </w:r>
      <w:proofErr w:type="spellStart"/>
      <w:r>
        <w:t>verdiensltich</w:t>
      </w:r>
      <w:proofErr w:type="spellEnd"/>
      <w:r>
        <w:t xml:space="preserve"> seyn </w:t>
      </w:r>
      <w:proofErr w:type="spellStart"/>
      <w:r>
        <w:t>werd</w:t>
      </w:r>
      <w:proofErr w:type="spellEnd"/>
      <w:r>
        <w:t xml:space="preserve"> zu dem Ewigen Leben. </w:t>
      </w:r>
    </w:p>
    <w:p w14:paraId="66A671B5" w14:textId="77777777" w:rsidR="003F3825" w:rsidRDefault="003F3825" w:rsidP="003F3825">
      <w:pPr>
        <w:pStyle w:val="StandardWeb"/>
      </w:pPr>
      <w:r>
        <w:t xml:space="preserve">Darnach so sprechen wir </w:t>
      </w:r>
      <w:r>
        <w:rPr>
          <w:rStyle w:val="Fett"/>
          <w:rFonts w:eastAsiaTheme="majorEastAsia"/>
        </w:rPr>
        <w:t xml:space="preserve">Sonder </w:t>
      </w:r>
      <w:proofErr w:type="spellStart"/>
      <w:r>
        <w:rPr>
          <w:rStyle w:val="Fett"/>
          <w:rFonts w:eastAsiaTheme="majorEastAsia"/>
        </w:rPr>
        <w:t>erlösz</w:t>
      </w:r>
      <w:proofErr w:type="spellEnd"/>
      <w:r>
        <w:rPr>
          <w:rStyle w:val="Fett"/>
          <w:rFonts w:eastAsiaTheme="majorEastAsia"/>
        </w:rPr>
        <w:t xml:space="preserve"> </w:t>
      </w:r>
      <w:proofErr w:type="spellStart"/>
      <w:r>
        <w:rPr>
          <w:rStyle w:val="Fett"/>
          <w:rFonts w:eastAsiaTheme="majorEastAsia"/>
        </w:rPr>
        <w:t>vnsz</w:t>
      </w:r>
      <w:proofErr w:type="spellEnd"/>
      <w:r>
        <w:rPr>
          <w:rStyle w:val="Fett"/>
          <w:rFonts w:eastAsiaTheme="majorEastAsia"/>
        </w:rPr>
        <w:t xml:space="preserve"> von allem übel.</w:t>
      </w:r>
      <w:r>
        <w:t xml:space="preserve"> Bey dem sollen wir </w:t>
      </w:r>
      <w:proofErr w:type="spellStart"/>
      <w:r>
        <w:t>gedencken</w:t>
      </w:r>
      <w:proofErr w:type="spellEnd"/>
      <w:r>
        <w:t xml:space="preserve">/ Herr </w:t>
      </w:r>
      <w:proofErr w:type="spellStart"/>
      <w:r>
        <w:t>Hymlischer</w:t>
      </w:r>
      <w:proofErr w:type="spellEnd"/>
      <w:r>
        <w:t xml:space="preserve"> Vatter/ </w:t>
      </w:r>
      <w:proofErr w:type="spellStart"/>
      <w:r>
        <w:t>erlösz</w:t>
      </w:r>
      <w:proofErr w:type="spellEnd"/>
      <w:r>
        <w:t xml:space="preserve"> mich von der </w:t>
      </w:r>
      <w:proofErr w:type="spellStart"/>
      <w:r>
        <w:t>Amfechtung</w:t>
      </w:r>
      <w:proofErr w:type="spellEnd"/>
      <w:r>
        <w:t xml:space="preserve"> </w:t>
      </w:r>
      <w:proofErr w:type="spellStart"/>
      <w:r>
        <w:t>desz</w:t>
      </w:r>
      <w:proofErr w:type="spellEnd"/>
      <w:r>
        <w:t xml:space="preserve"> </w:t>
      </w:r>
      <w:proofErr w:type="spellStart"/>
      <w:r>
        <w:t>Fleyschs</w:t>
      </w:r>
      <w:proofErr w:type="spellEnd"/>
      <w:r>
        <w:t xml:space="preserve"> </w:t>
      </w:r>
      <w:proofErr w:type="spellStart"/>
      <w:r>
        <w:t>vnd</w:t>
      </w:r>
      <w:proofErr w:type="spellEnd"/>
      <w:r>
        <w:t xml:space="preserve"> </w:t>
      </w:r>
      <w:proofErr w:type="spellStart"/>
      <w:r>
        <w:t>desz</w:t>
      </w:r>
      <w:proofErr w:type="spellEnd"/>
      <w:r>
        <w:t xml:space="preserve"> Bösen </w:t>
      </w:r>
      <w:proofErr w:type="spellStart"/>
      <w:r>
        <w:t>Gests</w:t>
      </w:r>
      <w:proofErr w:type="spellEnd"/>
      <w:r>
        <w:t xml:space="preserve">/ </w:t>
      </w:r>
      <w:proofErr w:type="spellStart"/>
      <w:r>
        <w:t>vnd</w:t>
      </w:r>
      <w:proofErr w:type="spellEnd"/>
      <w:r>
        <w:t xml:space="preserve"> der Anfechtung </w:t>
      </w:r>
      <w:proofErr w:type="spellStart"/>
      <w:r>
        <w:t>diser</w:t>
      </w:r>
      <w:proofErr w:type="spellEnd"/>
      <w:r>
        <w:t xml:space="preserve"> Welt/ </w:t>
      </w:r>
      <w:proofErr w:type="spellStart"/>
      <w:r>
        <w:t>vnnd</w:t>
      </w:r>
      <w:proofErr w:type="spellEnd"/>
      <w:r>
        <w:t xml:space="preserve"> auch von den </w:t>
      </w:r>
      <w:proofErr w:type="spellStart"/>
      <w:r>
        <w:t>Teüffelischen</w:t>
      </w:r>
      <w:proofErr w:type="spellEnd"/>
      <w:r>
        <w:t xml:space="preserve"> </w:t>
      </w:r>
      <w:proofErr w:type="spellStart"/>
      <w:r>
        <w:t>vnd</w:t>
      </w:r>
      <w:proofErr w:type="spellEnd"/>
      <w:r>
        <w:t xml:space="preserve"> </w:t>
      </w:r>
      <w:proofErr w:type="spellStart"/>
      <w:r>
        <w:t>Vngöttlichen</w:t>
      </w:r>
      <w:proofErr w:type="spellEnd"/>
      <w:r>
        <w:t xml:space="preserve"> </w:t>
      </w:r>
      <w:proofErr w:type="spellStart"/>
      <w:r>
        <w:t>Reychtumben</w:t>
      </w:r>
      <w:proofErr w:type="spellEnd"/>
      <w:r>
        <w:t xml:space="preserve">/ die meiner Seel schädlich </w:t>
      </w:r>
      <w:proofErr w:type="spellStart"/>
      <w:r>
        <w:t>seind</w:t>
      </w:r>
      <w:proofErr w:type="spellEnd"/>
      <w:r>
        <w:t xml:space="preserve">. Herr </w:t>
      </w:r>
      <w:proofErr w:type="spellStart"/>
      <w:r>
        <w:t>Hymlischer</w:t>
      </w:r>
      <w:proofErr w:type="spellEnd"/>
      <w:r>
        <w:t xml:space="preserve"> Vatter/ vor </w:t>
      </w:r>
      <w:proofErr w:type="spellStart"/>
      <w:r>
        <w:t>disen</w:t>
      </w:r>
      <w:proofErr w:type="spellEnd"/>
      <w:r>
        <w:t xml:space="preserve">/ </w:t>
      </w:r>
      <w:proofErr w:type="spellStart"/>
      <w:r>
        <w:t>vnd</w:t>
      </w:r>
      <w:proofErr w:type="spellEnd"/>
      <w:r>
        <w:t xml:space="preserve"> allen meinen </w:t>
      </w:r>
      <w:proofErr w:type="spellStart"/>
      <w:r>
        <w:t>Veinden</w:t>
      </w:r>
      <w:proofErr w:type="spellEnd"/>
      <w:r>
        <w:t xml:space="preserve"> </w:t>
      </w:r>
      <w:proofErr w:type="spellStart"/>
      <w:r>
        <w:t>vnd</w:t>
      </w:r>
      <w:proofErr w:type="spellEnd"/>
      <w:r>
        <w:t xml:space="preserve"> </w:t>
      </w:r>
      <w:proofErr w:type="spellStart"/>
      <w:r>
        <w:t>Widersächer</w:t>
      </w:r>
      <w:proofErr w:type="spellEnd"/>
      <w:r>
        <w:t xml:space="preserve">/ das sie dann täglich mir mir </w:t>
      </w:r>
      <w:proofErr w:type="spellStart"/>
      <w:r>
        <w:t>seind</w:t>
      </w:r>
      <w:proofErr w:type="spellEnd"/>
      <w:r>
        <w:t xml:space="preserve"> </w:t>
      </w:r>
      <w:proofErr w:type="spellStart"/>
      <w:r>
        <w:t>Streytten</w:t>
      </w:r>
      <w:proofErr w:type="spellEnd"/>
      <w:r>
        <w:t xml:space="preserve">/ </w:t>
      </w:r>
      <w:proofErr w:type="spellStart"/>
      <w:r>
        <w:t>vnnd</w:t>
      </w:r>
      <w:proofErr w:type="spellEnd"/>
      <w:r>
        <w:t xml:space="preserve"> mich </w:t>
      </w:r>
      <w:proofErr w:type="spellStart"/>
      <w:r>
        <w:t>begeren</w:t>
      </w:r>
      <w:proofErr w:type="spellEnd"/>
      <w:r>
        <w:t xml:space="preserve"> zu berauben meines </w:t>
      </w:r>
      <w:proofErr w:type="spellStart"/>
      <w:r>
        <w:t>Vatterlandesz</w:t>
      </w:r>
      <w:proofErr w:type="spellEnd"/>
      <w:r>
        <w:t xml:space="preserve">/ Ich </w:t>
      </w:r>
      <w:proofErr w:type="spellStart"/>
      <w:r>
        <w:t>bit</w:t>
      </w:r>
      <w:proofErr w:type="spellEnd"/>
      <w:r>
        <w:t xml:space="preserve"> dich Herr </w:t>
      </w:r>
      <w:proofErr w:type="spellStart"/>
      <w:r>
        <w:t>Himlischer</w:t>
      </w:r>
      <w:proofErr w:type="spellEnd"/>
      <w:r>
        <w:t xml:space="preserve"> Vatter/ </w:t>
      </w:r>
      <w:proofErr w:type="spellStart"/>
      <w:r>
        <w:t>hastu</w:t>
      </w:r>
      <w:proofErr w:type="spellEnd"/>
      <w:r>
        <w:t xml:space="preserve"> mich gesetzt </w:t>
      </w:r>
      <w:proofErr w:type="spellStart"/>
      <w:r>
        <w:t>inn</w:t>
      </w:r>
      <w:proofErr w:type="spellEnd"/>
      <w:r>
        <w:t xml:space="preserve"> dein Gnaden/ so behalt mich dann </w:t>
      </w:r>
      <w:proofErr w:type="spellStart"/>
      <w:r>
        <w:t>ewigklich</w:t>
      </w:r>
      <w:proofErr w:type="spellEnd"/>
      <w:r>
        <w:t xml:space="preserve"> vor meinen Feinden/ </w:t>
      </w:r>
      <w:proofErr w:type="spellStart"/>
      <w:r>
        <w:t>vnd</w:t>
      </w:r>
      <w:proofErr w:type="spellEnd"/>
      <w:r>
        <w:t xml:space="preserve"> für mein Arme Seel durch dein </w:t>
      </w:r>
      <w:proofErr w:type="spellStart"/>
      <w:r>
        <w:t>Gelaydt</w:t>
      </w:r>
      <w:proofErr w:type="spellEnd"/>
      <w:r>
        <w:t xml:space="preserve">/ das ist durch dein Gnad </w:t>
      </w:r>
      <w:proofErr w:type="spellStart"/>
      <w:r>
        <w:t>vnd</w:t>
      </w:r>
      <w:proofErr w:type="spellEnd"/>
      <w:r>
        <w:t xml:space="preserve"> </w:t>
      </w:r>
      <w:proofErr w:type="spellStart"/>
      <w:r>
        <w:t>Barmhertzigkait</w:t>
      </w:r>
      <w:proofErr w:type="spellEnd"/>
      <w:r>
        <w:t xml:space="preserve">/ zu den ewigen </w:t>
      </w:r>
      <w:proofErr w:type="spellStart"/>
      <w:r>
        <w:t>Freüden</w:t>
      </w:r>
      <w:proofErr w:type="spellEnd"/>
      <w:r>
        <w:t xml:space="preserve">/ dich </w:t>
      </w:r>
      <w:proofErr w:type="spellStart"/>
      <w:r>
        <w:t>ewigklich</w:t>
      </w:r>
      <w:proofErr w:type="spellEnd"/>
      <w:r>
        <w:t xml:space="preserve"> zu loben </w:t>
      </w:r>
      <w:proofErr w:type="spellStart"/>
      <w:r>
        <w:t>vnd</w:t>
      </w:r>
      <w:proofErr w:type="spellEnd"/>
      <w:r>
        <w:t xml:space="preserve"> Eren/ </w:t>
      </w:r>
      <w:proofErr w:type="spellStart"/>
      <w:r>
        <w:t>vnd</w:t>
      </w:r>
      <w:proofErr w:type="spellEnd"/>
      <w:r>
        <w:t xml:space="preserve"> dir </w:t>
      </w:r>
      <w:proofErr w:type="spellStart"/>
      <w:r>
        <w:t>Dancksagen</w:t>
      </w:r>
      <w:proofErr w:type="spellEnd"/>
      <w:r>
        <w:t xml:space="preserve"> </w:t>
      </w:r>
      <w:proofErr w:type="spellStart"/>
      <w:r>
        <w:t>mitsampt</w:t>
      </w:r>
      <w:proofErr w:type="spellEnd"/>
      <w:r>
        <w:t xml:space="preserve"> allen </w:t>
      </w:r>
      <w:proofErr w:type="spellStart"/>
      <w:r>
        <w:t>Auszerwelten</w:t>
      </w:r>
      <w:proofErr w:type="spellEnd"/>
      <w:r>
        <w:t xml:space="preserve">/ AMEN. </w:t>
      </w:r>
    </w:p>
    <w:p w14:paraId="371AA69F" w14:textId="77777777" w:rsidR="0022039F" w:rsidRDefault="0022039F" w:rsidP="0022039F"/>
    <w:p w14:paraId="1477033F" w14:textId="77777777" w:rsidR="00D5498D" w:rsidRPr="00D5498D" w:rsidRDefault="007166CE" w:rsidP="008E63BE">
      <w:pPr>
        <w:pStyle w:val="berschrift1"/>
      </w:pPr>
      <w:r>
        <w:br w:type="page"/>
      </w:r>
      <w:r w:rsidR="00D5498D" w:rsidRPr="00D5498D">
        <w:t>Quellen:</w:t>
      </w:r>
    </w:p>
    <w:p w14:paraId="34C4476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8F4FBA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9666A4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9087D1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5B2A30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1254A0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E963D3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4B67FA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84C175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A2921A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6FBE4F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88BE2E0" w14:textId="6DA7AB6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825"/>
    <w:rsid w:val="00082307"/>
    <w:rsid w:val="000C66E5"/>
    <w:rsid w:val="001F54C4"/>
    <w:rsid w:val="0022039F"/>
    <w:rsid w:val="00272484"/>
    <w:rsid w:val="0027528F"/>
    <w:rsid w:val="00297F83"/>
    <w:rsid w:val="002E6D11"/>
    <w:rsid w:val="00381C0C"/>
    <w:rsid w:val="003F3825"/>
    <w:rsid w:val="00537F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1DE8DF"/>
  <w15:chartTrackingRefBased/>
  <w15:docId w15:val="{BA90CEFB-DFD7-43D0-859B-18AB2B4DC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F382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985385">
      <w:bodyDiv w:val="1"/>
      <w:marLeft w:val="0"/>
      <w:marRight w:val="0"/>
      <w:marTop w:val="0"/>
      <w:marBottom w:val="0"/>
      <w:divBdr>
        <w:top w:val="none" w:sz="0" w:space="0" w:color="auto"/>
        <w:left w:val="none" w:sz="0" w:space="0" w:color="auto"/>
        <w:bottom w:val="none" w:sz="0" w:space="0" w:color="auto"/>
        <w:right w:val="none" w:sz="0" w:space="0" w:color="auto"/>
      </w:divBdr>
      <w:divsChild>
        <w:div w:id="1529366631">
          <w:marLeft w:val="0"/>
          <w:marRight w:val="0"/>
          <w:marTop w:val="0"/>
          <w:marBottom w:val="0"/>
          <w:divBdr>
            <w:top w:val="none" w:sz="0" w:space="0" w:color="auto"/>
            <w:left w:val="none" w:sz="0" w:space="0" w:color="auto"/>
            <w:bottom w:val="none" w:sz="0" w:space="0" w:color="auto"/>
            <w:right w:val="none" w:sz="0" w:space="0" w:color="auto"/>
          </w:divBdr>
        </w:div>
        <w:div w:id="1168864284">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16074314">
      <w:bodyDiv w:val="1"/>
      <w:marLeft w:val="0"/>
      <w:marRight w:val="0"/>
      <w:marTop w:val="0"/>
      <w:marBottom w:val="0"/>
      <w:divBdr>
        <w:top w:val="none" w:sz="0" w:space="0" w:color="auto"/>
        <w:left w:val="none" w:sz="0" w:space="0" w:color="auto"/>
        <w:bottom w:val="none" w:sz="0" w:space="0" w:color="auto"/>
        <w:right w:val="none" w:sz="0" w:space="0" w:color="auto"/>
      </w:divBdr>
      <w:divsChild>
        <w:div w:id="145274284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3386</Words>
  <Characters>21337</Characters>
  <Application>Microsoft Office Word</Application>
  <DocSecurity>0</DocSecurity>
  <Lines>177</Lines>
  <Paragraphs>49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24674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2020-11-21T18:34:00Z</dcterms:created>
  <dcterms:modified xsi:type="dcterms:W3CDTF">2020-11-22T13:58:00Z</dcterms:modified>
  <dc:title>Schriften des Bauern von Wöhrd</dc:title>
  <dc:creator>Peringer, Diepold</dc:creator>
  <dc:language>de</dc:language>
</cp:coreProperties>
</file>